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5592203" w14:textId="2972CA32" w:rsidR="00F52439" w:rsidRPr="00894B77" w:rsidRDefault="002F5D0E" w:rsidP="00EA4083">
      <w:pPr>
        <w:spacing w:after="0" w:line="240" w:lineRule="auto"/>
        <w:jc w:val="right"/>
        <w:rPr>
          <w:b/>
        </w:rPr>
      </w:pPr>
      <w:r w:rsidRPr="00894B77">
        <w:rPr>
          <w:b/>
        </w:rPr>
        <w:t>załącznik nr 1, część 1 do SWZ</w:t>
      </w:r>
    </w:p>
    <w:p w14:paraId="5C3EEA8A" w14:textId="03A7B973" w:rsidR="00CF0664" w:rsidRPr="00894B77" w:rsidRDefault="008D035E" w:rsidP="005A4FDE">
      <w:pPr>
        <w:spacing w:after="60" w:line="240" w:lineRule="auto"/>
        <w:jc w:val="center"/>
        <w:rPr>
          <w:b/>
          <w:sz w:val="24"/>
        </w:rPr>
      </w:pPr>
      <w:r w:rsidRPr="00894B77">
        <w:rPr>
          <w:b/>
          <w:sz w:val="24"/>
        </w:rPr>
        <w:t>Formularz ofertowy</w:t>
      </w:r>
      <w:bookmarkStart w:id="0" w:name="_Hlk39578617"/>
      <w:r w:rsidRPr="00894B77">
        <w:rPr>
          <w:b/>
          <w:sz w:val="24"/>
        </w:rPr>
        <w:t xml:space="preserve"> – </w:t>
      </w:r>
      <w:bookmarkEnd w:id="0"/>
      <w:r w:rsidRPr="00894B77">
        <w:rPr>
          <w:b/>
          <w:sz w:val="24"/>
        </w:rPr>
        <w:t>część 1</w:t>
      </w:r>
    </w:p>
    <w:tbl>
      <w:tblPr>
        <w:tblW w:w="9592" w:type="dxa"/>
        <w:jc w:val="center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894B77" w:rsidRPr="00894B77" w14:paraId="060F49C8" w14:textId="77777777" w:rsidTr="005A4FDE">
        <w:trPr>
          <w:trHeight w:val="1021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5D1DC4" w14:textId="77777777" w:rsidR="0054384F" w:rsidRPr="00894B77" w:rsidRDefault="0054384F" w:rsidP="0054384F">
            <w:pPr>
              <w:suppressAutoHyphens w:val="0"/>
              <w:spacing w:after="0" w:line="240" w:lineRule="auto"/>
              <w:ind w:left="851" w:hanging="851"/>
              <w:jc w:val="left"/>
              <w:rPr>
                <w:rFonts w:eastAsia="Calibri"/>
                <w:sz w:val="18"/>
                <w:szCs w:val="18"/>
              </w:rPr>
            </w:pPr>
            <w:r w:rsidRPr="00894B77">
              <w:rPr>
                <w:rFonts w:eastAsia="Calibri"/>
                <w:sz w:val="18"/>
                <w:szCs w:val="18"/>
                <w:lang w:eastAsia="pl-PL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4BC69D" w14:textId="77777777" w:rsidR="0054384F" w:rsidRPr="00894B77" w:rsidRDefault="0054384F" w:rsidP="0054384F">
            <w:pPr>
              <w:suppressAutoHyphens w:val="0"/>
              <w:spacing w:after="60"/>
              <w:jc w:val="center"/>
              <w:rPr>
                <w:rFonts w:eastAsia="Calibri"/>
                <w:sz w:val="18"/>
                <w:szCs w:val="18"/>
              </w:rPr>
            </w:pPr>
            <w:r w:rsidRPr="00894B77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……………………………………………………….</w:t>
            </w:r>
          </w:p>
        </w:tc>
      </w:tr>
      <w:tr w:rsidR="00894B77" w:rsidRPr="00894B77" w14:paraId="7C44B19D" w14:textId="77777777" w:rsidTr="005A4FDE">
        <w:trPr>
          <w:trHeight w:val="851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8E41D8" w14:textId="77777777" w:rsidR="0054384F" w:rsidRPr="00894B77" w:rsidRDefault="0054384F" w:rsidP="0054384F">
            <w:pPr>
              <w:widowControl w:val="0"/>
              <w:suppressAutoHyphens w:val="0"/>
              <w:overflowPunct w:val="0"/>
              <w:autoSpaceDE w:val="0"/>
              <w:spacing w:after="60" w:line="240" w:lineRule="auto"/>
              <w:jc w:val="left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894B77">
              <w:rPr>
                <w:rFonts w:eastAsia="Calibri"/>
                <w:sz w:val="18"/>
                <w:szCs w:val="18"/>
                <w:lang w:eastAsia="pl-PL"/>
              </w:rPr>
              <w:t>W zależności od podmiotu</w:t>
            </w:r>
          </w:p>
          <w:p w14:paraId="5380BA2F" w14:textId="77777777" w:rsidR="0054384F" w:rsidRPr="00894B77" w:rsidRDefault="0054384F" w:rsidP="0054384F">
            <w:pPr>
              <w:widowControl w:val="0"/>
              <w:suppressAutoHyphens w:val="0"/>
              <w:overflowPunct w:val="0"/>
              <w:autoSpaceDE w:val="0"/>
              <w:spacing w:after="60" w:line="240" w:lineRule="auto"/>
              <w:jc w:val="left"/>
              <w:textAlignment w:val="baseline"/>
              <w:rPr>
                <w:rFonts w:eastAsia="Calibri"/>
                <w:i/>
                <w:sz w:val="18"/>
                <w:szCs w:val="18"/>
                <w:lang w:eastAsia="pl-PL"/>
              </w:rPr>
            </w:pPr>
            <w:r w:rsidRPr="00894B77">
              <w:rPr>
                <w:rFonts w:eastAsia="Calibri"/>
                <w:sz w:val="18"/>
                <w:szCs w:val="18"/>
                <w:lang w:eastAsia="pl-PL"/>
              </w:rPr>
              <w:t>(NIP/PESEL, REGON, KRS)</w:t>
            </w:r>
          </w:p>
          <w:p w14:paraId="0C737831" w14:textId="77777777" w:rsidR="0054384F" w:rsidRPr="00894B77" w:rsidRDefault="0054384F" w:rsidP="0054384F">
            <w:pPr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894B77">
              <w:rPr>
                <w:rFonts w:eastAsia="Calibri"/>
                <w:i/>
                <w:sz w:val="18"/>
                <w:szCs w:val="18"/>
                <w:lang w:eastAsia="pl-PL"/>
              </w:rPr>
              <w:t xml:space="preserve">(podać właściwy numer oraz zarejestrowaną formę prawną wraz </w:t>
            </w:r>
            <w:r w:rsidRPr="00894B77">
              <w:rPr>
                <w:rFonts w:eastAsia="Calibri"/>
                <w:i/>
                <w:sz w:val="18"/>
                <w:szCs w:val="18"/>
                <w:lang w:eastAsia="pl-PL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69E7B" w14:textId="77777777" w:rsidR="0054384F" w:rsidRPr="00894B77" w:rsidRDefault="0054384F" w:rsidP="0054384F">
            <w:pPr>
              <w:widowControl w:val="0"/>
              <w:suppressAutoHyphens w:val="0"/>
              <w:overflowPunct w:val="0"/>
              <w:autoSpaceDE w:val="0"/>
              <w:spacing w:before="240" w:after="24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894B77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……………………………………………….……</w:t>
            </w:r>
          </w:p>
          <w:p w14:paraId="788AB4BD" w14:textId="77777777" w:rsidR="0054384F" w:rsidRPr="00894B77" w:rsidRDefault="0054384F" w:rsidP="0054384F">
            <w:pPr>
              <w:suppressAutoHyphens w:val="0"/>
              <w:spacing w:before="120"/>
              <w:jc w:val="center"/>
              <w:rPr>
                <w:rFonts w:eastAsia="Calibri"/>
                <w:sz w:val="18"/>
                <w:szCs w:val="18"/>
              </w:rPr>
            </w:pPr>
            <w:r w:rsidRPr="00894B77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……………………………………………………</w:t>
            </w:r>
          </w:p>
        </w:tc>
      </w:tr>
      <w:tr w:rsidR="00894B77" w:rsidRPr="00894B77" w14:paraId="72B6D19C" w14:textId="77777777" w:rsidTr="005A4FDE">
        <w:trPr>
          <w:trHeight w:val="851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5ED715" w14:textId="77777777" w:rsidR="0054384F" w:rsidRPr="00894B77" w:rsidRDefault="0054384F" w:rsidP="0054384F">
            <w:pPr>
              <w:widowControl w:val="0"/>
              <w:suppressAutoHyphens w:val="0"/>
              <w:overflowPunct w:val="0"/>
              <w:autoSpaceDE w:val="0"/>
              <w:spacing w:after="60" w:line="240" w:lineRule="auto"/>
              <w:jc w:val="left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894B77">
              <w:rPr>
                <w:rFonts w:eastAsia="Calibri"/>
                <w:sz w:val="18"/>
                <w:szCs w:val="18"/>
                <w:lang w:eastAsia="pl-PL"/>
              </w:rPr>
              <w:t>Adres pocztowy</w:t>
            </w:r>
          </w:p>
          <w:p w14:paraId="3B6E34FE" w14:textId="77777777" w:rsidR="0054384F" w:rsidRPr="00894B77" w:rsidRDefault="0054384F" w:rsidP="0054384F">
            <w:pPr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894B77">
              <w:rPr>
                <w:rFonts w:eastAsia="Calibri"/>
                <w:sz w:val="18"/>
                <w:szCs w:val="18"/>
                <w:lang w:eastAsia="pl-PL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F3D190" w14:textId="77777777" w:rsidR="0054384F" w:rsidRPr="00894B77" w:rsidRDefault="0054384F" w:rsidP="0054384F">
            <w:pPr>
              <w:widowControl w:val="0"/>
              <w:suppressAutoHyphens w:val="0"/>
              <w:overflowPunct w:val="0"/>
              <w:autoSpaceDE w:val="0"/>
              <w:spacing w:before="240" w:after="24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894B77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……………………………………………….……</w:t>
            </w:r>
          </w:p>
          <w:p w14:paraId="5DBB3A42" w14:textId="77777777" w:rsidR="0054384F" w:rsidRPr="00894B77" w:rsidRDefault="0054384F" w:rsidP="0054384F">
            <w:pPr>
              <w:suppressAutoHyphens w:val="0"/>
              <w:spacing w:after="60"/>
              <w:jc w:val="center"/>
              <w:rPr>
                <w:rFonts w:eastAsia="Calibri"/>
                <w:sz w:val="18"/>
                <w:szCs w:val="18"/>
              </w:rPr>
            </w:pPr>
            <w:r w:rsidRPr="00894B77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……………………………………………………..</w:t>
            </w:r>
          </w:p>
        </w:tc>
      </w:tr>
      <w:tr w:rsidR="008D035E" w:rsidRPr="00894B77" w14:paraId="7274BBA6" w14:textId="77777777" w:rsidTr="005A4FDE">
        <w:trPr>
          <w:trHeight w:val="851"/>
          <w:jc w:val="center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94537E" w14:textId="77777777" w:rsidR="0054384F" w:rsidRPr="00894B77" w:rsidRDefault="0054384F" w:rsidP="0054384F">
            <w:pPr>
              <w:widowControl w:val="0"/>
              <w:suppressAutoHyphens w:val="0"/>
              <w:overflowPunct w:val="0"/>
              <w:autoSpaceDE w:val="0"/>
              <w:spacing w:before="120" w:after="0" w:line="240" w:lineRule="auto"/>
              <w:jc w:val="left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894B77">
              <w:rPr>
                <w:rFonts w:eastAsia="Calibri"/>
                <w:sz w:val="18"/>
                <w:szCs w:val="18"/>
                <w:lang w:eastAsia="pl-PL"/>
              </w:rPr>
              <w:t>Telefon</w:t>
            </w:r>
          </w:p>
          <w:p w14:paraId="5753F27F" w14:textId="77777777" w:rsidR="0054384F" w:rsidRPr="00894B77" w:rsidRDefault="0054384F" w:rsidP="0054384F">
            <w:pPr>
              <w:suppressAutoHyphens w:val="0"/>
              <w:spacing w:before="120"/>
              <w:rPr>
                <w:rFonts w:eastAsia="Calibri"/>
                <w:sz w:val="18"/>
                <w:szCs w:val="18"/>
              </w:rPr>
            </w:pPr>
            <w:r w:rsidRPr="00894B77">
              <w:rPr>
                <w:rFonts w:eastAsia="Calibri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AD74A" w14:textId="77777777" w:rsidR="0054384F" w:rsidRPr="00894B77" w:rsidRDefault="0054384F" w:rsidP="0054384F">
            <w:pPr>
              <w:widowControl w:val="0"/>
              <w:suppressAutoHyphens w:val="0"/>
              <w:overflowPunct w:val="0"/>
              <w:autoSpaceDE w:val="0"/>
              <w:spacing w:before="240" w:after="240" w:line="240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pl-PL"/>
              </w:rPr>
            </w:pPr>
            <w:r w:rsidRPr="00894B77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……………………………………………….……</w:t>
            </w:r>
          </w:p>
          <w:p w14:paraId="4B7213F7" w14:textId="77777777" w:rsidR="0054384F" w:rsidRPr="00894B77" w:rsidRDefault="0054384F" w:rsidP="0054384F">
            <w:pPr>
              <w:suppressAutoHyphens w:val="0"/>
              <w:spacing w:before="120" w:after="60"/>
              <w:jc w:val="center"/>
              <w:rPr>
                <w:rFonts w:eastAsia="Calibri"/>
                <w:sz w:val="18"/>
                <w:szCs w:val="18"/>
              </w:rPr>
            </w:pPr>
            <w:r w:rsidRPr="00894B77">
              <w:rPr>
                <w:rFonts w:eastAsia="Calibri"/>
                <w:sz w:val="18"/>
                <w:szCs w:val="18"/>
                <w:lang w:eastAsia="pl-PL"/>
              </w:rPr>
              <w:t>……………………………………………………..</w:t>
            </w:r>
          </w:p>
        </w:tc>
      </w:tr>
    </w:tbl>
    <w:p w14:paraId="0082B1B0" w14:textId="77777777" w:rsidR="0054384F" w:rsidRPr="00894B77" w:rsidRDefault="0054384F" w:rsidP="00A036DC">
      <w:pPr>
        <w:spacing w:after="0" w:line="240" w:lineRule="auto"/>
        <w:ind w:firstLine="5103"/>
        <w:rPr>
          <w:b/>
          <w:bCs/>
          <w:sz w:val="6"/>
          <w:szCs w:val="6"/>
        </w:rPr>
      </w:pPr>
    </w:p>
    <w:p w14:paraId="67A737C2" w14:textId="6A7408CE" w:rsidR="00CB4FA4" w:rsidRPr="00894B77" w:rsidRDefault="00CB4FA4" w:rsidP="00EA4083">
      <w:pPr>
        <w:spacing w:after="0" w:line="240" w:lineRule="auto"/>
        <w:ind w:firstLine="5103"/>
        <w:rPr>
          <w:b/>
          <w:bCs/>
          <w:sz w:val="22"/>
          <w:szCs w:val="22"/>
        </w:rPr>
      </w:pPr>
      <w:r w:rsidRPr="00894B77">
        <w:rPr>
          <w:b/>
          <w:bCs/>
          <w:sz w:val="22"/>
          <w:szCs w:val="22"/>
        </w:rPr>
        <w:t>Miejskie Centrum Usług Wspólnych</w:t>
      </w:r>
    </w:p>
    <w:p w14:paraId="1512F482" w14:textId="77777777" w:rsidR="00CB4FA4" w:rsidRPr="00894B77" w:rsidRDefault="00CB4FA4" w:rsidP="00EA4083">
      <w:pPr>
        <w:spacing w:after="0" w:line="240" w:lineRule="auto"/>
        <w:ind w:firstLine="5103"/>
        <w:rPr>
          <w:b/>
          <w:bCs/>
          <w:sz w:val="22"/>
          <w:szCs w:val="22"/>
        </w:rPr>
      </w:pPr>
      <w:r w:rsidRPr="00894B77">
        <w:rPr>
          <w:b/>
          <w:bCs/>
          <w:sz w:val="22"/>
          <w:szCs w:val="22"/>
        </w:rPr>
        <w:t>w Radomiu</w:t>
      </w:r>
    </w:p>
    <w:p w14:paraId="133AC957" w14:textId="77777777" w:rsidR="00CB4FA4" w:rsidRPr="00894B77" w:rsidRDefault="00CB4FA4" w:rsidP="00EA4083">
      <w:pPr>
        <w:spacing w:after="0" w:line="240" w:lineRule="auto"/>
        <w:ind w:firstLine="5103"/>
        <w:rPr>
          <w:b/>
          <w:bCs/>
          <w:sz w:val="22"/>
          <w:szCs w:val="22"/>
        </w:rPr>
      </w:pPr>
      <w:r w:rsidRPr="00894B77">
        <w:rPr>
          <w:b/>
          <w:bCs/>
          <w:sz w:val="22"/>
          <w:szCs w:val="22"/>
        </w:rPr>
        <w:t>ul. Pułaskiego 9</w:t>
      </w:r>
    </w:p>
    <w:p w14:paraId="514AC53A" w14:textId="77777777" w:rsidR="00CB4FA4" w:rsidRPr="00894B77" w:rsidRDefault="00CB4FA4" w:rsidP="00EA4083">
      <w:pPr>
        <w:spacing w:after="0" w:line="240" w:lineRule="auto"/>
        <w:ind w:firstLine="5103"/>
        <w:rPr>
          <w:b/>
          <w:bCs/>
          <w:sz w:val="22"/>
          <w:szCs w:val="22"/>
        </w:rPr>
      </w:pPr>
      <w:r w:rsidRPr="00894B77">
        <w:rPr>
          <w:b/>
          <w:bCs/>
          <w:sz w:val="22"/>
          <w:szCs w:val="22"/>
        </w:rPr>
        <w:t>26-600 Radom</w:t>
      </w:r>
    </w:p>
    <w:p w14:paraId="3C7D2BDF" w14:textId="77777777" w:rsidR="00CB4FA4" w:rsidRPr="00894B77" w:rsidRDefault="00CB4FA4" w:rsidP="00B4222C">
      <w:pPr>
        <w:spacing w:after="0" w:line="240" w:lineRule="auto"/>
        <w:jc w:val="center"/>
        <w:rPr>
          <w:b/>
          <w:bCs/>
          <w:sz w:val="6"/>
          <w:szCs w:val="6"/>
        </w:rPr>
      </w:pPr>
    </w:p>
    <w:p w14:paraId="704DEB35" w14:textId="0010BAD4" w:rsidR="00F52439" w:rsidRPr="00894B77" w:rsidRDefault="00CB4FA4" w:rsidP="00B4222C">
      <w:pPr>
        <w:spacing w:after="0" w:line="240" w:lineRule="auto"/>
        <w:jc w:val="center"/>
        <w:rPr>
          <w:b/>
          <w:bCs/>
          <w:sz w:val="22"/>
          <w:szCs w:val="22"/>
          <w:lang w:val="de-DE"/>
        </w:rPr>
      </w:pPr>
      <w:r w:rsidRPr="00894B77">
        <w:rPr>
          <w:b/>
          <w:bCs/>
          <w:sz w:val="22"/>
          <w:szCs w:val="22"/>
          <w:lang w:val="de-DE"/>
        </w:rPr>
        <w:t>OFERTA</w:t>
      </w:r>
    </w:p>
    <w:p w14:paraId="79CCDD33" w14:textId="77777777" w:rsidR="0054384F" w:rsidRPr="00894B77" w:rsidRDefault="0054384F" w:rsidP="00B4222C">
      <w:pPr>
        <w:spacing w:after="0" w:line="240" w:lineRule="auto"/>
        <w:jc w:val="center"/>
        <w:rPr>
          <w:sz w:val="6"/>
          <w:szCs w:val="6"/>
        </w:rPr>
      </w:pPr>
    </w:p>
    <w:p w14:paraId="78453B2C" w14:textId="18146623" w:rsidR="00F52439" w:rsidRPr="00894B77" w:rsidRDefault="008D035E" w:rsidP="008D035E">
      <w:pPr>
        <w:spacing w:after="60" w:line="60" w:lineRule="atLeast"/>
      </w:pPr>
      <w:r w:rsidRPr="00894B77">
        <w:t>Odpowiadając na ogłoszenie w postępowaniu o udzielenie zamówienia publicznego prowadzonym w trybie podstawowym przedkładamy niniejszą ofertę:</w:t>
      </w:r>
    </w:p>
    <w:p w14:paraId="7992633F" w14:textId="728E4858" w:rsidR="00F85133" w:rsidRPr="00894B77" w:rsidRDefault="008E417E" w:rsidP="00F85133">
      <w:pPr>
        <w:pStyle w:val="Akapitzlist"/>
        <w:numPr>
          <w:ilvl w:val="1"/>
          <w:numId w:val="30"/>
        </w:numPr>
        <w:spacing w:after="60" w:line="240" w:lineRule="atLeast"/>
        <w:ind w:left="284" w:hanging="284"/>
        <w:jc w:val="both"/>
        <w:rPr>
          <w:rFonts w:cs="Arial"/>
          <w:szCs w:val="20"/>
        </w:rPr>
      </w:pPr>
      <w:r w:rsidRPr="00894B77">
        <w:rPr>
          <w:rFonts w:cs="Arial"/>
          <w:kern w:val="2"/>
          <w:szCs w:val="20"/>
        </w:rPr>
        <w:t>Oferujemy kompleksowe wykonanie przedmiotu zamówienia o nazwie: „</w:t>
      </w:r>
      <w:r w:rsidR="00DE1747" w:rsidRPr="00894B77">
        <w:rPr>
          <w:rFonts w:cs="Arial"/>
          <w:b/>
          <w:bCs/>
          <w:kern w:val="2"/>
          <w:szCs w:val="20"/>
        </w:rPr>
        <w:t xml:space="preserve">Kompleksowa </w:t>
      </w:r>
      <w:r w:rsidR="00005B98" w:rsidRPr="00894B77">
        <w:rPr>
          <w:rFonts w:cs="Arial"/>
          <w:b/>
          <w:bCs/>
          <w:kern w:val="2"/>
          <w:szCs w:val="20"/>
        </w:rPr>
        <w:t>u</w:t>
      </w:r>
      <w:r w:rsidR="00DE1747" w:rsidRPr="00894B77">
        <w:rPr>
          <w:rFonts w:cs="Arial"/>
          <w:b/>
          <w:bCs/>
          <w:kern w:val="2"/>
          <w:szCs w:val="20"/>
        </w:rPr>
        <w:t>sługa ochrony fizycznej mieszkańców, obiektów i mienia Domów Pomocy Społecznej w Radomiu w</w:t>
      </w:r>
      <w:r w:rsidR="00894B77">
        <w:rPr>
          <w:rFonts w:cs="Arial"/>
          <w:b/>
          <w:bCs/>
          <w:kern w:val="2"/>
          <w:szCs w:val="20"/>
        </w:rPr>
        <w:t xml:space="preserve"> I półroczu</w:t>
      </w:r>
      <w:r w:rsidR="00DE1747" w:rsidRPr="00894B77">
        <w:rPr>
          <w:rFonts w:cs="Arial"/>
          <w:b/>
          <w:bCs/>
          <w:kern w:val="2"/>
          <w:szCs w:val="20"/>
        </w:rPr>
        <w:t xml:space="preserve"> 2026 roku</w:t>
      </w:r>
      <w:r w:rsidRPr="00894B77">
        <w:rPr>
          <w:rFonts w:eastAsia="Calibri" w:cs="Arial"/>
          <w:kern w:val="2"/>
          <w:szCs w:val="20"/>
          <w:lang w:eastAsia="en-US"/>
        </w:rPr>
        <w:t>”</w:t>
      </w:r>
      <w:r w:rsidR="008D035E" w:rsidRPr="00894B77">
        <w:rPr>
          <w:rFonts w:eastAsia="Calibri" w:cs="Arial"/>
          <w:kern w:val="2"/>
          <w:szCs w:val="20"/>
          <w:lang w:eastAsia="en-US"/>
        </w:rPr>
        <w:t xml:space="preserve"> </w:t>
      </w:r>
      <w:r w:rsidR="00F85133" w:rsidRPr="00894B77">
        <w:rPr>
          <w:rFonts w:eastAsia="Calibri" w:cs="Arial"/>
          <w:kern w:val="2"/>
          <w:szCs w:val="20"/>
          <w:lang w:eastAsia="en-US"/>
        </w:rPr>
        <w:t>w</w:t>
      </w:r>
      <w:r w:rsidR="00DE1747" w:rsidRPr="00894B77">
        <w:rPr>
          <w:rFonts w:eastAsia="Calibri" w:cs="Arial"/>
          <w:kern w:val="2"/>
          <w:szCs w:val="20"/>
          <w:lang w:eastAsia="en-US"/>
        </w:rPr>
        <w:t> </w:t>
      </w:r>
      <w:r w:rsidR="00F85133" w:rsidRPr="00894B77">
        <w:rPr>
          <w:rFonts w:eastAsia="Calibri" w:cs="Arial"/>
          <w:kern w:val="2"/>
          <w:szCs w:val="20"/>
          <w:lang w:eastAsia="en-US"/>
        </w:rPr>
        <w:t xml:space="preserve">zakresie </w:t>
      </w:r>
      <w:r w:rsidR="008D035E" w:rsidRPr="00894B77">
        <w:rPr>
          <w:rFonts w:eastAsia="Calibri"/>
          <w:kern w:val="2"/>
          <w:u w:val="single"/>
          <w:lang w:eastAsia="en-US"/>
        </w:rPr>
        <w:t>Częś</w:t>
      </w:r>
      <w:r w:rsidR="00F85133" w:rsidRPr="00894B77">
        <w:rPr>
          <w:rFonts w:eastAsia="Calibri"/>
          <w:kern w:val="2"/>
          <w:u w:val="single"/>
          <w:lang w:eastAsia="en-US"/>
        </w:rPr>
        <w:t>ci</w:t>
      </w:r>
      <w:r w:rsidR="008D035E" w:rsidRPr="00894B77">
        <w:rPr>
          <w:rFonts w:eastAsia="Calibri"/>
          <w:kern w:val="2"/>
          <w:u w:val="single"/>
          <w:lang w:eastAsia="en-US"/>
        </w:rPr>
        <w:t xml:space="preserve"> 1:</w:t>
      </w:r>
    </w:p>
    <w:p w14:paraId="0CB07088" w14:textId="707A66A2" w:rsidR="00A036DC" w:rsidRPr="00894B77" w:rsidRDefault="00F85133" w:rsidP="00F85133">
      <w:pPr>
        <w:pStyle w:val="Akapitzlist"/>
        <w:spacing w:after="60" w:line="240" w:lineRule="atLeast"/>
        <w:ind w:left="284"/>
        <w:jc w:val="both"/>
      </w:pPr>
      <w:r w:rsidRPr="00894B77">
        <w:rPr>
          <w:rFonts w:eastAsia="Calibri"/>
          <w:b/>
          <w:bCs/>
          <w:kern w:val="2"/>
          <w:lang w:eastAsia="en-US"/>
        </w:rPr>
        <w:t>„</w:t>
      </w:r>
      <w:r w:rsidR="008D035E" w:rsidRPr="00894B77">
        <w:rPr>
          <w:rFonts w:eastAsia="Calibri"/>
          <w:b/>
          <w:bCs/>
          <w:kern w:val="2"/>
          <w:lang w:eastAsia="en-US"/>
        </w:rPr>
        <w:t>Świadczenie usługi ochrony fizycznej w zakresie ochrony mieszkańców, obiektu, terenu, mienia oraz monitoringu wizyjnego i</w:t>
      </w:r>
      <w:r w:rsidRPr="00894B77">
        <w:rPr>
          <w:rFonts w:eastAsia="Calibri"/>
          <w:b/>
          <w:bCs/>
          <w:kern w:val="2"/>
          <w:lang w:eastAsia="en-US"/>
        </w:rPr>
        <w:t> </w:t>
      </w:r>
      <w:r w:rsidR="008D035E" w:rsidRPr="00894B77">
        <w:rPr>
          <w:rFonts w:eastAsia="Calibri"/>
          <w:b/>
          <w:bCs/>
          <w:kern w:val="2"/>
          <w:lang w:eastAsia="en-US"/>
        </w:rPr>
        <w:t>monitoringu systemu alarmowego</w:t>
      </w:r>
      <w:r w:rsidR="00DE1747" w:rsidRPr="00894B77">
        <w:rPr>
          <w:rFonts w:eastAsia="Calibri"/>
          <w:b/>
          <w:bCs/>
          <w:kern w:val="2"/>
          <w:lang w:eastAsia="en-US"/>
        </w:rPr>
        <w:t xml:space="preserve"> </w:t>
      </w:r>
      <w:r w:rsidR="008D035E" w:rsidRPr="00894B77">
        <w:rPr>
          <w:rFonts w:eastAsia="Calibri"/>
          <w:b/>
          <w:bCs/>
          <w:kern w:val="2"/>
          <w:lang w:eastAsia="en-US"/>
        </w:rPr>
        <w:t>Domu Pomocy Społecznej Weterana Walki i Pracy, ul.</w:t>
      </w:r>
      <w:r w:rsidRPr="00894B77">
        <w:rPr>
          <w:rFonts w:eastAsia="Calibri"/>
          <w:b/>
          <w:bCs/>
          <w:kern w:val="2"/>
          <w:lang w:eastAsia="en-US"/>
        </w:rPr>
        <w:t> </w:t>
      </w:r>
      <w:r w:rsidR="008D035E" w:rsidRPr="00894B77">
        <w:rPr>
          <w:rFonts w:eastAsia="Calibri"/>
          <w:b/>
          <w:bCs/>
          <w:kern w:val="2"/>
          <w:lang w:eastAsia="en-US"/>
        </w:rPr>
        <w:t xml:space="preserve">Wyścigowa 16, 26 – 600 Radom w </w:t>
      </w:r>
      <w:r w:rsidR="00894B77" w:rsidRPr="00894B77">
        <w:rPr>
          <w:rFonts w:eastAsia="Calibri"/>
          <w:b/>
          <w:bCs/>
          <w:kern w:val="2"/>
          <w:lang w:eastAsia="en-US"/>
        </w:rPr>
        <w:t xml:space="preserve">I półroczu </w:t>
      </w:r>
      <w:r w:rsidR="008D035E" w:rsidRPr="00894B77">
        <w:rPr>
          <w:rFonts w:eastAsia="Calibri"/>
          <w:b/>
          <w:bCs/>
          <w:kern w:val="2"/>
          <w:lang w:eastAsia="en-US"/>
        </w:rPr>
        <w:t>2026 roku</w:t>
      </w:r>
      <w:r w:rsidRPr="00894B77">
        <w:rPr>
          <w:rFonts w:eastAsia="Calibri"/>
          <w:b/>
          <w:bCs/>
          <w:kern w:val="2"/>
          <w:lang w:eastAsia="en-US"/>
        </w:rPr>
        <w:t>”</w:t>
      </w:r>
      <w:r w:rsidR="008D035E" w:rsidRPr="00894B77">
        <w:rPr>
          <w:rFonts w:eastAsia="Calibri"/>
          <w:kern w:val="2"/>
          <w:lang w:eastAsia="en-US"/>
        </w:rPr>
        <w:t xml:space="preserve"> </w:t>
      </w:r>
      <w:r w:rsidR="008E417E" w:rsidRPr="00894B77">
        <w:rPr>
          <w:kern w:val="2"/>
        </w:rPr>
        <w:t xml:space="preserve">zgodnie z SWZ, </w:t>
      </w:r>
      <w:r w:rsidR="008E417E" w:rsidRPr="00894B77">
        <w:t>za następującą cenę ofertową obliczoną zgodnie ze Specyfikacją Warunków Zamówienia na łączną</w:t>
      </w:r>
    </w:p>
    <w:p w14:paraId="6AD780BB" w14:textId="2278BB26" w:rsidR="00F52439" w:rsidRPr="00894B77" w:rsidRDefault="008E417E" w:rsidP="00A036DC">
      <w:pPr>
        <w:pStyle w:val="Akapitzlist"/>
        <w:spacing w:after="60" w:line="300" w:lineRule="atLeast"/>
        <w:ind w:left="284"/>
        <w:jc w:val="both"/>
        <w:rPr>
          <w:rFonts w:cs="Arial"/>
          <w:szCs w:val="20"/>
        </w:rPr>
      </w:pPr>
      <w:r w:rsidRPr="00894B77">
        <w:t>kwotę net</w:t>
      </w:r>
      <w:r w:rsidR="00EC509E" w:rsidRPr="00894B77">
        <w:t>to razem: ..........</w:t>
      </w:r>
      <w:r w:rsidR="00C710F3" w:rsidRPr="00894B77">
        <w:t>...</w:t>
      </w:r>
      <w:r w:rsidR="00F85133" w:rsidRPr="00894B77">
        <w:t xml:space="preserve"> </w:t>
      </w:r>
      <w:r w:rsidR="001539A9" w:rsidRPr="00894B77">
        <w:t>...........</w:t>
      </w:r>
      <w:r w:rsidR="00F85133" w:rsidRPr="00894B77">
        <w:t xml:space="preserve"> </w:t>
      </w:r>
      <w:r w:rsidR="001539A9" w:rsidRPr="00894B77">
        <w:t>...............</w:t>
      </w:r>
      <w:r w:rsidR="00C710F3" w:rsidRPr="00894B77">
        <w:t>.... (s</w:t>
      </w:r>
      <w:r w:rsidR="00EC509E" w:rsidRPr="00894B77">
        <w:t>łownie: …</w:t>
      </w:r>
      <w:r w:rsidR="001539A9" w:rsidRPr="00894B77">
        <w:t>………………</w:t>
      </w:r>
      <w:r w:rsidR="00CF0664" w:rsidRPr="00894B77">
        <w:t xml:space="preserve"> </w:t>
      </w:r>
      <w:r w:rsidR="001539A9" w:rsidRPr="00894B77">
        <w:t>…………</w:t>
      </w:r>
      <w:r w:rsidR="00A036DC" w:rsidRPr="00894B77">
        <w:t xml:space="preserve"> </w:t>
      </w:r>
      <w:r w:rsidR="001539A9" w:rsidRPr="00894B77">
        <w:t>………</w:t>
      </w:r>
      <w:r w:rsidR="00F85133" w:rsidRPr="00894B77">
        <w:t xml:space="preserve"> </w:t>
      </w:r>
      <w:r w:rsidR="001539A9" w:rsidRPr="00894B77">
        <w:t>……</w:t>
      </w:r>
      <w:proofErr w:type="gramStart"/>
      <w:r w:rsidR="00A036DC" w:rsidRPr="00894B77">
        <w:t xml:space="preserve"> </w:t>
      </w:r>
      <w:r w:rsidR="00CF0664" w:rsidRPr="00894B77">
        <w:t>.</w:t>
      </w:r>
      <w:r w:rsidR="00EC509E" w:rsidRPr="00894B77">
        <w:t>…</w:t>
      </w:r>
      <w:proofErr w:type="gramEnd"/>
      <w:r w:rsidR="00EC509E" w:rsidRPr="00894B77">
        <w:t>….....</w:t>
      </w:r>
      <w:r w:rsidRPr="00894B77">
        <w:t xml:space="preserve">. </w:t>
      </w:r>
      <w:r w:rsidR="00CF0664" w:rsidRPr="00894B77">
        <w:t>…………</w:t>
      </w:r>
      <w:r w:rsidR="00F85133" w:rsidRPr="00894B77">
        <w:t xml:space="preserve"> </w:t>
      </w:r>
      <w:r w:rsidR="00CF0664" w:rsidRPr="00894B77">
        <w:t>……………</w:t>
      </w:r>
      <w:r w:rsidR="00F85133" w:rsidRPr="00894B77">
        <w:t xml:space="preserve"> </w:t>
      </w:r>
      <w:r w:rsidR="00CF0664" w:rsidRPr="00894B77">
        <w:t>………………………</w:t>
      </w:r>
      <w:r w:rsidR="00F85133" w:rsidRPr="00894B77">
        <w:t xml:space="preserve"> </w:t>
      </w:r>
      <w:r w:rsidR="00CF0664" w:rsidRPr="00894B77">
        <w:t>………………</w:t>
      </w:r>
      <w:r w:rsidR="00F85133" w:rsidRPr="00894B77">
        <w:t xml:space="preserve"> </w:t>
      </w:r>
      <w:r w:rsidR="00CF0664" w:rsidRPr="00894B77">
        <w:t>……………</w:t>
      </w:r>
      <w:r w:rsidR="00A036DC" w:rsidRPr="00894B77">
        <w:t xml:space="preserve"> </w:t>
      </w:r>
      <w:r w:rsidR="00CF0664" w:rsidRPr="00894B77">
        <w:t>…………</w:t>
      </w:r>
      <w:r w:rsidR="00F85133" w:rsidRPr="00894B77">
        <w:t xml:space="preserve"> </w:t>
      </w:r>
      <w:r w:rsidR="00CF0664" w:rsidRPr="00894B77">
        <w:t>………</w:t>
      </w:r>
      <w:r w:rsidR="00A036DC" w:rsidRPr="00894B77">
        <w:t xml:space="preserve"> </w:t>
      </w:r>
      <w:r w:rsidR="00CF0664" w:rsidRPr="00894B77">
        <w:t>…………….</w:t>
      </w:r>
      <w:r w:rsidRPr="00894B77">
        <w:t>).</w:t>
      </w:r>
    </w:p>
    <w:p w14:paraId="6872860F" w14:textId="5B682044" w:rsidR="00F52439" w:rsidRPr="00894B77" w:rsidRDefault="008E417E" w:rsidP="00A036DC">
      <w:pPr>
        <w:pStyle w:val="Akapitzlist"/>
        <w:spacing w:after="60" w:line="300" w:lineRule="atLeast"/>
        <w:ind w:left="284"/>
        <w:jc w:val="both"/>
        <w:rPr>
          <w:rFonts w:cs="Arial"/>
          <w:szCs w:val="20"/>
        </w:rPr>
      </w:pPr>
      <w:r w:rsidRPr="00894B77">
        <w:rPr>
          <w:rFonts w:cs="Arial"/>
          <w:szCs w:val="20"/>
        </w:rPr>
        <w:t xml:space="preserve">Do powyższej kwoty zostanie doliczony podatek VAT w kwocie ...................................., w związku z czym proponowana cena brutto razem wyniesie: .............................................................. (słownie: </w:t>
      </w:r>
      <w:proofErr w:type="gramStart"/>
      <w:r w:rsidRPr="00894B77">
        <w:rPr>
          <w:rFonts w:cs="Arial"/>
          <w:szCs w:val="20"/>
        </w:rPr>
        <w:t>.................................................................................................................................................................. )</w:t>
      </w:r>
      <w:proofErr w:type="gramEnd"/>
      <w:r w:rsidRPr="00894B77">
        <w:rPr>
          <w:rFonts w:cs="Arial"/>
          <w:szCs w:val="20"/>
        </w:rPr>
        <w:t>.</w:t>
      </w:r>
    </w:p>
    <w:p w14:paraId="0C8DDEAB" w14:textId="7DDF16D5" w:rsidR="00F52439" w:rsidRPr="00894B77" w:rsidRDefault="008E417E" w:rsidP="00A036DC">
      <w:pPr>
        <w:numPr>
          <w:ilvl w:val="1"/>
          <w:numId w:val="30"/>
        </w:numPr>
        <w:spacing w:after="60" w:line="60" w:lineRule="atLeast"/>
        <w:ind w:left="425" w:hanging="425"/>
        <w:rPr>
          <w:b/>
          <w:bCs/>
          <w:kern w:val="2"/>
        </w:rPr>
      </w:pPr>
      <w:r w:rsidRPr="00894B77">
        <w:t xml:space="preserve">Składając niniejszą ofertę, zgodnie z art. 225 ust. 2 ustawy Prawo zamówień publicznych informujemy, że wybór oferty </w:t>
      </w:r>
      <w:r w:rsidRPr="00894B77">
        <w:rPr>
          <w:b/>
          <w:bCs/>
          <w:i/>
          <w:iCs/>
        </w:rPr>
        <w:t>(należy zaznaczyć właściwe – postawić krzyżyk w odpowiednim kwadracie)</w:t>
      </w:r>
      <w:r w:rsidRPr="00894B77">
        <w:t>:</w:t>
      </w:r>
    </w:p>
    <w:p w14:paraId="39A40B35" w14:textId="77777777" w:rsidR="00F52439" w:rsidRPr="00894B77" w:rsidRDefault="008E417E" w:rsidP="00A036DC">
      <w:pPr>
        <w:pStyle w:val="Default"/>
        <w:tabs>
          <w:tab w:val="left" w:pos="284"/>
        </w:tabs>
        <w:spacing w:after="60" w:line="60" w:lineRule="atLeast"/>
        <w:ind w:left="851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894B77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4B77">
        <w:rPr>
          <w:rFonts w:ascii="Arial" w:hAnsi="Arial"/>
          <w:color w:val="auto"/>
          <w:sz w:val="20"/>
          <w:szCs w:val="20"/>
        </w:rPr>
        <w:instrText>FORMCHECKBOX</w:instrText>
      </w:r>
      <w:r w:rsidRPr="00894B77">
        <w:rPr>
          <w:rFonts w:ascii="Arial" w:hAnsi="Arial"/>
          <w:color w:val="auto"/>
          <w:sz w:val="20"/>
          <w:szCs w:val="20"/>
        </w:rPr>
      </w:r>
      <w:r w:rsidRPr="00894B77">
        <w:rPr>
          <w:rFonts w:ascii="Arial" w:hAnsi="Arial"/>
          <w:color w:val="auto"/>
          <w:sz w:val="20"/>
          <w:szCs w:val="20"/>
        </w:rPr>
        <w:fldChar w:fldCharType="separate"/>
      </w:r>
      <w:bookmarkStart w:id="1" w:name="__Fieldmark__609_2968908725"/>
      <w:bookmarkEnd w:id="1"/>
      <w:r w:rsidRPr="00894B77">
        <w:rPr>
          <w:rFonts w:ascii="Arial" w:hAnsi="Arial"/>
          <w:color w:val="auto"/>
          <w:sz w:val="20"/>
          <w:szCs w:val="20"/>
        </w:rPr>
        <w:fldChar w:fldCharType="end"/>
      </w:r>
      <w:bookmarkStart w:id="2" w:name="__Fieldmark__645_1290060581"/>
      <w:bookmarkStart w:id="3" w:name="__Fieldmark__649_877821797"/>
      <w:bookmarkStart w:id="4" w:name="_Hlk70601262"/>
      <w:bookmarkStart w:id="5" w:name="__Fieldmark__954_547481206"/>
      <w:bookmarkStart w:id="6" w:name="__Fieldmark__635_593577455"/>
      <w:bookmarkStart w:id="7" w:name="__Fieldmark__5621_254882464"/>
      <w:bookmarkEnd w:id="2"/>
      <w:bookmarkEnd w:id="3"/>
      <w:bookmarkEnd w:id="4"/>
      <w:bookmarkEnd w:id="5"/>
      <w:bookmarkEnd w:id="6"/>
      <w:bookmarkEnd w:id="7"/>
      <w:r w:rsidRPr="00894B77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894B77">
        <w:rPr>
          <w:rFonts w:ascii="Arial" w:hAnsi="Arial" w:cs="Arial"/>
          <w:b/>
          <w:bCs/>
          <w:color w:val="auto"/>
          <w:sz w:val="20"/>
          <w:szCs w:val="20"/>
        </w:rPr>
        <w:t xml:space="preserve">nie będzie </w:t>
      </w:r>
      <w:r w:rsidRPr="00894B77">
        <w:rPr>
          <w:rFonts w:ascii="Arial" w:hAnsi="Arial" w:cs="Arial"/>
          <w:color w:val="auto"/>
          <w:sz w:val="20"/>
          <w:szCs w:val="20"/>
        </w:rPr>
        <w:t>prowadził do powstania obowiązku podatkowego po stronie Zamawiającego, zgodnie z ustawą z dnia 11 marca 2004r. o podatku od towarów i usług,</w:t>
      </w:r>
    </w:p>
    <w:p w14:paraId="654EB5DC" w14:textId="1DDA9F6B" w:rsidR="00F52439" w:rsidRPr="00894B77" w:rsidRDefault="008E417E" w:rsidP="00A036DC">
      <w:pPr>
        <w:pStyle w:val="Akapitzlist"/>
        <w:tabs>
          <w:tab w:val="left" w:pos="284"/>
        </w:tabs>
        <w:spacing w:after="60" w:line="60" w:lineRule="atLeast"/>
        <w:ind w:left="851" w:hanging="284"/>
        <w:jc w:val="both"/>
        <w:rPr>
          <w:rFonts w:cs="Arial"/>
          <w:szCs w:val="20"/>
        </w:rPr>
      </w:pPr>
      <w:r w:rsidRPr="00894B77">
        <w:rPr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4B77">
        <w:rPr>
          <w:szCs w:val="20"/>
        </w:rPr>
        <w:instrText>FORMCHECKBOX</w:instrText>
      </w:r>
      <w:r w:rsidRPr="00894B77">
        <w:rPr>
          <w:szCs w:val="20"/>
        </w:rPr>
      </w:r>
      <w:r w:rsidRPr="00894B77">
        <w:rPr>
          <w:szCs w:val="20"/>
        </w:rPr>
        <w:fldChar w:fldCharType="separate"/>
      </w:r>
      <w:bookmarkStart w:id="8" w:name="__Fieldmark__634_2968908725"/>
      <w:bookmarkEnd w:id="8"/>
      <w:r w:rsidRPr="00894B77">
        <w:rPr>
          <w:szCs w:val="20"/>
        </w:rPr>
        <w:fldChar w:fldCharType="end"/>
      </w:r>
      <w:bookmarkStart w:id="9" w:name="__Fieldmark__664_1290060581"/>
      <w:bookmarkStart w:id="10" w:name="__Fieldmark__662_877821797"/>
      <w:bookmarkStart w:id="11" w:name="__Fieldmark__961_547481206"/>
      <w:bookmarkStart w:id="12" w:name="__Fieldmark__651_593577455"/>
      <w:bookmarkStart w:id="13" w:name="__Fieldmark__5643_254882464"/>
      <w:bookmarkEnd w:id="9"/>
      <w:bookmarkEnd w:id="10"/>
      <w:bookmarkEnd w:id="11"/>
      <w:bookmarkEnd w:id="12"/>
      <w:bookmarkEnd w:id="13"/>
      <w:r w:rsidRPr="00894B77">
        <w:rPr>
          <w:rFonts w:cs="Arial"/>
          <w:szCs w:val="20"/>
        </w:rPr>
        <w:t xml:space="preserve"> </w:t>
      </w:r>
      <w:r w:rsidRPr="00894B77">
        <w:rPr>
          <w:rFonts w:cs="Arial"/>
          <w:b/>
          <w:bCs/>
          <w:szCs w:val="20"/>
        </w:rPr>
        <w:t xml:space="preserve">będzie </w:t>
      </w:r>
      <w:r w:rsidRPr="00894B77">
        <w:rPr>
          <w:rFonts w:cs="Arial"/>
          <w:szCs w:val="20"/>
        </w:rPr>
        <w:t>prowadził do powstania obowiązku podatkowego po stronie Zamawiającego, zgodnie z ustawą z dnia 11 marca 2004r. o podatku od towarów i usług, w następującym zakresie:</w:t>
      </w:r>
    </w:p>
    <w:p w14:paraId="7D89433C" w14:textId="77777777" w:rsidR="00F52439" w:rsidRPr="00894B77" w:rsidRDefault="008E417E" w:rsidP="00A036DC">
      <w:pPr>
        <w:pStyle w:val="Akapitzlist"/>
        <w:spacing w:after="60" w:line="60" w:lineRule="atLeast"/>
        <w:ind w:left="568" w:hanging="284"/>
        <w:jc w:val="both"/>
        <w:rPr>
          <w:rFonts w:cs="Arial"/>
          <w:szCs w:val="20"/>
        </w:rPr>
      </w:pPr>
      <w:r w:rsidRPr="00894B77">
        <w:rPr>
          <w:rFonts w:cs="Arial"/>
          <w:szCs w:val="20"/>
        </w:rPr>
        <w:t>……………………………………………………………………………………………………………………. ,</w:t>
      </w:r>
    </w:p>
    <w:p w14:paraId="15E55753" w14:textId="77777777" w:rsidR="00F52439" w:rsidRPr="00894B77" w:rsidRDefault="008E417E" w:rsidP="00A036DC">
      <w:pPr>
        <w:pStyle w:val="Akapitzlist"/>
        <w:spacing w:after="60" w:line="60" w:lineRule="atLeast"/>
        <w:ind w:left="284"/>
        <w:jc w:val="both"/>
        <w:rPr>
          <w:rFonts w:cs="Arial"/>
          <w:i/>
          <w:iCs/>
          <w:sz w:val="18"/>
          <w:szCs w:val="18"/>
        </w:rPr>
      </w:pPr>
      <w:r w:rsidRPr="00894B77">
        <w:rPr>
          <w:rFonts w:cs="Arial"/>
          <w:i/>
          <w:iCs/>
          <w:sz w:val="18"/>
          <w:szCs w:val="18"/>
        </w:rPr>
        <w:t>(wskazać nazwę (rodzaj) towaru, którego dostawa będzie prowadziła do powstania obowiązku podatkowego)</w:t>
      </w:r>
    </w:p>
    <w:p w14:paraId="1A53CED1" w14:textId="77777777" w:rsidR="00F52439" w:rsidRPr="00894B77" w:rsidRDefault="008E417E" w:rsidP="00A036DC">
      <w:pPr>
        <w:pStyle w:val="Akapitzlist"/>
        <w:spacing w:after="60" w:line="60" w:lineRule="atLeast"/>
        <w:ind w:left="284"/>
        <w:jc w:val="both"/>
        <w:rPr>
          <w:rFonts w:cs="Arial"/>
          <w:szCs w:val="20"/>
        </w:rPr>
      </w:pPr>
      <w:r w:rsidRPr="00894B77">
        <w:rPr>
          <w:rFonts w:cs="Arial"/>
          <w:spacing w:val="-6"/>
          <w:kern w:val="2"/>
          <w:szCs w:val="20"/>
        </w:rPr>
        <w:t xml:space="preserve">o wartości towaru lub usługi objętych obowiązkiem podatkowym Zamawiającego, bez kwoty podatku: </w:t>
      </w:r>
      <w:proofErr w:type="gramStart"/>
      <w:r w:rsidRPr="00894B77">
        <w:rPr>
          <w:rFonts w:cs="Arial"/>
          <w:spacing w:val="-6"/>
          <w:kern w:val="2"/>
          <w:szCs w:val="20"/>
        </w:rPr>
        <w:t xml:space="preserve"> ….</w:t>
      </w:r>
      <w:proofErr w:type="gramEnd"/>
      <w:r w:rsidRPr="00894B77">
        <w:rPr>
          <w:rFonts w:cs="Arial"/>
          <w:spacing w:val="-6"/>
          <w:kern w:val="2"/>
          <w:szCs w:val="20"/>
        </w:rPr>
        <w:t>.……………</w:t>
      </w:r>
      <w:proofErr w:type="gramStart"/>
      <w:r w:rsidRPr="00894B77">
        <w:rPr>
          <w:rFonts w:cs="Arial"/>
          <w:spacing w:val="-6"/>
          <w:kern w:val="2"/>
          <w:szCs w:val="20"/>
        </w:rPr>
        <w:t>…....</w:t>
      </w:r>
      <w:proofErr w:type="gramEnd"/>
      <w:r w:rsidRPr="00894B77">
        <w:rPr>
          <w:rFonts w:cs="Arial"/>
          <w:spacing w:val="-6"/>
          <w:kern w:val="2"/>
          <w:szCs w:val="20"/>
        </w:rPr>
        <w:t>. zł., do której zgodnie z wiedzą Wykonawcy będzie miała zastosowanie stawka podatku od towarów i usług w wysokości ……... %</w:t>
      </w:r>
    </w:p>
    <w:p w14:paraId="1C31DC3A" w14:textId="77777777" w:rsidR="00F52439" w:rsidRPr="00743DB7" w:rsidRDefault="008E417E" w:rsidP="00A036DC">
      <w:pPr>
        <w:spacing w:after="60" w:line="60" w:lineRule="atLeast"/>
        <w:ind w:left="284"/>
        <w:rPr>
          <w:b/>
        </w:rPr>
      </w:pPr>
      <w:r w:rsidRPr="00894B77">
        <w:rPr>
          <w:b/>
          <w:i/>
          <w:iCs/>
          <w:sz w:val="16"/>
          <w:szCs w:val="16"/>
        </w:rPr>
        <w:t xml:space="preserve">UWAGA: w </w:t>
      </w:r>
      <w:r w:rsidRPr="00743DB7">
        <w:rPr>
          <w:b/>
          <w:i/>
          <w:iCs/>
          <w:sz w:val="16"/>
          <w:szCs w:val="16"/>
        </w:rPr>
        <w:t>przypadku niezaznaczenia żadnej z ww. pozycji Zamawiający uzna, że wybór oferty nie będzie prowadził do powstania obowiązku podatkowego dla Zamawiającego.</w:t>
      </w:r>
    </w:p>
    <w:p w14:paraId="3FDA6EAB" w14:textId="499BAAE4" w:rsidR="00F52439" w:rsidRPr="00743DB7" w:rsidRDefault="00BC5DDA" w:rsidP="00A036DC">
      <w:pPr>
        <w:pStyle w:val="Akapitzlist"/>
        <w:numPr>
          <w:ilvl w:val="1"/>
          <w:numId w:val="30"/>
        </w:numPr>
        <w:spacing w:after="60" w:line="60" w:lineRule="atLeast"/>
        <w:ind w:left="284" w:hanging="284"/>
        <w:jc w:val="both"/>
        <w:rPr>
          <w:szCs w:val="20"/>
        </w:rPr>
      </w:pPr>
      <w:r w:rsidRPr="00743DB7">
        <w:rPr>
          <w:b/>
          <w:bCs/>
          <w:szCs w:val="20"/>
        </w:rPr>
        <w:t>Czas reakcji patrolu interwencyjnego</w:t>
      </w:r>
      <w:r w:rsidR="008E417E" w:rsidRPr="00743DB7">
        <w:rPr>
          <w:szCs w:val="20"/>
        </w:rPr>
        <w:t xml:space="preserve"> </w:t>
      </w:r>
      <w:r w:rsidR="008E417E" w:rsidRPr="00743DB7">
        <w:rPr>
          <w:b/>
          <w:bCs/>
          <w:sz w:val="22"/>
        </w:rPr>
        <w:t>wynosi</w:t>
      </w:r>
      <w:proofErr w:type="gramStart"/>
      <w:r w:rsidRPr="00743DB7">
        <w:rPr>
          <w:b/>
          <w:bCs/>
          <w:sz w:val="22"/>
        </w:rPr>
        <w:t> ….</w:t>
      </w:r>
      <w:proofErr w:type="gramEnd"/>
      <w:r w:rsidRPr="00743DB7">
        <w:rPr>
          <w:b/>
          <w:bCs/>
          <w:sz w:val="22"/>
        </w:rPr>
        <w:t>. m</w:t>
      </w:r>
      <w:r w:rsidR="008E417E" w:rsidRPr="00743DB7">
        <w:rPr>
          <w:b/>
          <w:bCs/>
          <w:sz w:val="22"/>
        </w:rPr>
        <w:t>i</w:t>
      </w:r>
      <w:r w:rsidRPr="00743DB7">
        <w:rPr>
          <w:b/>
          <w:bCs/>
          <w:sz w:val="22"/>
        </w:rPr>
        <w:t>nut</w:t>
      </w:r>
      <w:r w:rsidR="008E417E" w:rsidRPr="00743DB7">
        <w:rPr>
          <w:szCs w:val="20"/>
        </w:rPr>
        <w:t xml:space="preserve"> (słownie: </w:t>
      </w:r>
      <w:proofErr w:type="gramStart"/>
      <w:r w:rsidR="008E417E" w:rsidRPr="00743DB7">
        <w:rPr>
          <w:szCs w:val="20"/>
        </w:rPr>
        <w:t>…….</w:t>
      </w:r>
      <w:proofErr w:type="gramEnd"/>
      <w:r w:rsidR="008E417E" w:rsidRPr="00743DB7">
        <w:rPr>
          <w:szCs w:val="20"/>
        </w:rPr>
        <w:t>…</w:t>
      </w:r>
      <w:r w:rsidRPr="00743DB7">
        <w:rPr>
          <w:szCs w:val="20"/>
        </w:rPr>
        <w:t>…</w:t>
      </w:r>
      <w:r w:rsidR="008E417E" w:rsidRPr="00743DB7">
        <w:rPr>
          <w:szCs w:val="20"/>
        </w:rPr>
        <w:t xml:space="preserve">…………………. </w:t>
      </w:r>
      <w:r w:rsidRPr="00743DB7">
        <w:rPr>
          <w:szCs w:val="20"/>
        </w:rPr>
        <w:t>m</w:t>
      </w:r>
      <w:r w:rsidR="008E417E" w:rsidRPr="00743DB7">
        <w:rPr>
          <w:szCs w:val="20"/>
        </w:rPr>
        <w:t>i</w:t>
      </w:r>
      <w:r w:rsidRPr="00743DB7">
        <w:rPr>
          <w:szCs w:val="20"/>
        </w:rPr>
        <w:t>nut</w:t>
      </w:r>
      <w:r w:rsidR="008E417E" w:rsidRPr="00743DB7">
        <w:rPr>
          <w:szCs w:val="20"/>
        </w:rPr>
        <w:t>).</w:t>
      </w:r>
    </w:p>
    <w:p w14:paraId="0D397B96" w14:textId="70097FBF" w:rsidR="00135D10" w:rsidRPr="00743DB7" w:rsidRDefault="00135D10" w:rsidP="00A036DC">
      <w:pPr>
        <w:pStyle w:val="Akapitzlist"/>
        <w:numPr>
          <w:ilvl w:val="1"/>
          <w:numId w:val="30"/>
        </w:numPr>
        <w:spacing w:after="60" w:line="60" w:lineRule="atLeast"/>
        <w:ind w:left="284" w:hanging="284"/>
        <w:jc w:val="both"/>
        <w:rPr>
          <w:szCs w:val="20"/>
        </w:rPr>
      </w:pPr>
      <w:r w:rsidRPr="00743DB7">
        <w:rPr>
          <w:b/>
          <w:bCs/>
          <w:szCs w:val="20"/>
        </w:rPr>
        <w:t>Termin płatności faktur miesięcznych wynosi</w:t>
      </w:r>
      <w:r w:rsidRPr="00743DB7">
        <w:rPr>
          <w:szCs w:val="20"/>
        </w:rPr>
        <w:t xml:space="preserve"> 30 dni (słownie: trzydzieści dni).</w:t>
      </w:r>
    </w:p>
    <w:p w14:paraId="39D4688B" w14:textId="611DC5D4" w:rsidR="00F52439" w:rsidRPr="00743DB7" w:rsidRDefault="008E417E" w:rsidP="00A036DC">
      <w:pPr>
        <w:pStyle w:val="Akapitzlist"/>
        <w:numPr>
          <w:ilvl w:val="1"/>
          <w:numId w:val="30"/>
        </w:numPr>
        <w:spacing w:after="60" w:line="60" w:lineRule="atLeast"/>
        <w:ind w:left="284" w:hanging="284"/>
        <w:jc w:val="both"/>
        <w:rPr>
          <w:szCs w:val="20"/>
        </w:rPr>
      </w:pPr>
      <w:r w:rsidRPr="00743DB7">
        <w:rPr>
          <w:b/>
          <w:szCs w:val="20"/>
        </w:rPr>
        <w:t xml:space="preserve">Termin realizacji zamówienia: </w:t>
      </w:r>
      <w:r w:rsidR="00B4222C" w:rsidRPr="00743DB7">
        <w:rPr>
          <w:b/>
          <w:bCs/>
          <w:szCs w:val="20"/>
        </w:rPr>
        <w:t>od dnia 01.01.202</w:t>
      </w:r>
      <w:r w:rsidR="000E65B8" w:rsidRPr="00743DB7">
        <w:rPr>
          <w:b/>
          <w:bCs/>
          <w:szCs w:val="20"/>
        </w:rPr>
        <w:t>6</w:t>
      </w:r>
      <w:r w:rsidR="00B4222C" w:rsidRPr="00743DB7">
        <w:rPr>
          <w:b/>
          <w:bCs/>
          <w:szCs w:val="20"/>
        </w:rPr>
        <w:t xml:space="preserve"> roku od godz. 0</w:t>
      </w:r>
      <w:r w:rsidR="00B4222C" w:rsidRPr="00743DB7">
        <w:rPr>
          <w:b/>
          <w:bCs/>
          <w:szCs w:val="20"/>
          <w:u w:val="single"/>
          <w:vertAlign w:val="superscript"/>
        </w:rPr>
        <w:t>00</w:t>
      </w:r>
      <w:r w:rsidR="00B4222C" w:rsidRPr="00743DB7">
        <w:rPr>
          <w:b/>
          <w:bCs/>
          <w:szCs w:val="20"/>
        </w:rPr>
        <w:t xml:space="preserve"> do dnia 3</w:t>
      </w:r>
      <w:r w:rsidR="00894B77" w:rsidRPr="00743DB7">
        <w:rPr>
          <w:b/>
          <w:bCs/>
          <w:szCs w:val="20"/>
        </w:rPr>
        <w:t>0</w:t>
      </w:r>
      <w:r w:rsidR="00B4222C" w:rsidRPr="00743DB7">
        <w:rPr>
          <w:b/>
          <w:bCs/>
          <w:szCs w:val="20"/>
        </w:rPr>
        <w:t>.</w:t>
      </w:r>
      <w:r w:rsidR="00894B77" w:rsidRPr="00743DB7">
        <w:rPr>
          <w:b/>
          <w:bCs/>
          <w:szCs w:val="20"/>
        </w:rPr>
        <w:t>06</w:t>
      </w:r>
      <w:r w:rsidR="00B4222C" w:rsidRPr="00743DB7">
        <w:rPr>
          <w:b/>
          <w:bCs/>
          <w:szCs w:val="20"/>
        </w:rPr>
        <w:t>.202</w:t>
      </w:r>
      <w:r w:rsidR="000E65B8" w:rsidRPr="00743DB7">
        <w:rPr>
          <w:b/>
          <w:bCs/>
          <w:szCs w:val="20"/>
        </w:rPr>
        <w:t>6</w:t>
      </w:r>
      <w:r w:rsidR="00B4222C" w:rsidRPr="00743DB7">
        <w:rPr>
          <w:b/>
          <w:bCs/>
          <w:szCs w:val="20"/>
        </w:rPr>
        <w:t xml:space="preserve"> roku do godz. 23:59:59</w:t>
      </w:r>
      <w:r w:rsidR="00B4222C" w:rsidRPr="00743DB7">
        <w:rPr>
          <w:b/>
          <w:szCs w:val="20"/>
        </w:rPr>
        <w:t>.</w:t>
      </w:r>
    </w:p>
    <w:p w14:paraId="1E0ADE71" w14:textId="3FFE40F7" w:rsidR="001539A9" w:rsidRPr="00743DB7" w:rsidRDefault="008E417E" w:rsidP="00A036DC">
      <w:pPr>
        <w:pStyle w:val="Akapitzlist"/>
        <w:numPr>
          <w:ilvl w:val="1"/>
          <w:numId w:val="30"/>
        </w:numPr>
        <w:spacing w:after="60" w:line="60" w:lineRule="atLeast"/>
        <w:ind w:left="284" w:hanging="284"/>
        <w:jc w:val="both"/>
        <w:rPr>
          <w:szCs w:val="20"/>
        </w:rPr>
      </w:pPr>
      <w:r w:rsidRPr="00743DB7">
        <w:rPr>
          <w:szCs w:val="20"/>
        </w:rPr>
        <w:t>Cena ofertowa podana w ustępie 1 Formularza ofertowego została obliczona na podstawie oferowan</w:t>
      </w:r>
      <w:r w:rsidR="009C3B52" w:rsidRPr="00743DB7">
        <w:rPr>
          <w:szCs w:val="20"/>
        </w:rPr>
        <w:t>ej</w:t>
      </w:r>
      <w:r w:rsidRPr="00743DB7">
        <w:rPr>
          <w:szCs w:val="20"/>
        </w:rPr>
        <w:t xml:space="preserve"> przez </w:t>
      </w:r>
      <w:r w:rsidR="009C3B52" w:rsidRPr="00743DB7">
        <w:rPr>
          <w:szCs w:val="20"/>
        </w:rPr>
        <w:t xml:space="preserve">nas </w:t>
      </w:r>
      <w:r w:rsidRPr="00743DB7">
        <w:rPr>
          <w:szCs w:val="20"/>
        </w:rPr>
        <w:t>cen</w:t>
      </w:r>
      <w:r w:rsidR="009C3B52" w:rsidRPr="00743DB7">
        <w:rPr>
          <w:szCs w:val="20"/>
        </w:rPr>
        <w:t>y</w:t>
      </w:r>
      <w:r w:rsidRPr="00743DB7">
        <w:rPr>
          <w:szCs w:val="20"/>
        </w:rPr>
        <w:t xml:space="preserve"> jednostkow</w:t>
      </w:r>
      <w:r w:rsidR="009C3B52" w:rsidRPr="00743DB7">
        <w:rPr>
          <w:szCs w:val="20"/>
        </w:rPr>
        <w:t xml:space="preserve">ej </w:t>
      </w:r>
      <w:r w:rsidRPr="00743DB7">
        <w:rPr>
          <w:szCs w:val="20"/>
        </w:rPr>
        <w:t>przedmiotu zamówienia zgodnie z</w:t>
      </w:r>
      <w:r w:rsidR="009F5F70" w:rsidRPr="00743DB7">
        <w:rPr>
          <w:szCs w:val="20"/>
        </w:rPr>
        <w:t xml:space="preserve"> </w:t>
      </w:r>
      <w:r w:rsidRPr="00743DB7">
        <w:rPr>
          <w:szCs w:val="20"/>
        </w:rPr>
        <w:t>poniższym zestawieniem cenowym:</w:t>
      </w:r>
      <w:bookmarkStart w:id="14" w:name="_Hlk39559232"/>
      <w:bookmarkEnd w:id="14"/>
    </w:p>
    <w:tbl>
      <w:tblPr>
        <w:tblW w:w="99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268"/>
        <w:gridCol w:w="1134"/>
        <w:gridCol w:w="992"/>
        <w:gridCol w:w="1366"/>
        <w:gridCol w:w="737"/>
        <w:gridCol w:w="1158"/>
        <w:gridCol w:w="1559"/>
      </w:tblGrid>
      <w:tr w:rsidR="00743DB7" w:rsidRPr="00743DB7" w14:paraId="1D687371" w14:textId="77777777" w:rsidTr="00A036DC">
        <w:trPr>
          <w:trHeight w:val="62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B06781F" w14:textId="5C18BD4D" w:rsidR="00D9323D" w:rsidRPr="00743DB7" w:rsidRDefault="00D9323D" w:rsidP="00697C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2"/>
                <w:szCs w:val="22"/>
                <w:lang w:eastAsia="hi-IN" w:bidi="hi-IN"/>
              </w:rPr>
            </w:pPr>
            <w:bookmarkStart w:id="15" w:name="_Hlk89165619"/>
            <w:r w:rsidRPr="00743DB7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23B2796" w14:textId="2719DFF6" w:rsidR="00D9323D" w:rsidRPr="00743DB7" w:rsidRDefault="00D9323D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743DB7">
              <w:rPr>
                <w:b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26A75AA" w14:textId="689813C3" w:rsidR="00D9323D" w:rsidRPr="00743DB7" w:rsidRDefault="00D9323D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743DB7">
              <w:rPr>
                <w:b/>
              </w:rPr>
              <w:t>cena jedn. netto</w:t>
            </w:r>
            <w:r w:rsidRPr="00743DB7">
              <w:rPr>
                <w:b/>
              </w:rPr>
              <w:br/>
              <w:t xml:space="preserve"> w PLN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30E23C" w14:textId="698C0018" w:rsidR="00D9323D" w:rsidRPr="00743DB7" w:rsidRDefault="00B309A6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743DB7">
              <w:rPr>
                <w:b/>
                <w:sz w:val="18"/>
              </w:rPr>
              <w:t>I</w:t>
            </w:r>
            <w:r w:rsidR="00D9323D" w:rsidRPr="00743DB7">
              <w:rPr>
                <w:b/>
                <w:sz w:val="18"/>
              </w:rPr>
              <w:t>lość</w:t>
            </w:r>
            <w:r w:rsidRPr="00743DB7">
              <w:rPr>
                <w:b/>
                <w:sz w:val="18"/>
              </w:rPr>
              <w:t xml:space="preserve"> </w:t>
            </w:r>
            <w:r w:rsidR="00546A30" w:rsidRPr="00743DB7">
              <w:rPr>
                <w:b/>
                <w:sz w:val="18"/>
              </w:rPr>
              <w:t>osobo-godzin</w:t>
            </w:r>
            <w:r w:rsidRPr="00743DB7">
              <w:rPr>
                <w:b/>
                <w:sz w:val="18"/>
              </w:rPr>
              <w:t xml:space="preserve"> w</w:t>
            </w:r>
            <w:r w:rsidR="00E1498B" w:rsidRPr="00743DB7">
              <w:rPr>
                <w:b/>
                <w:sz w:val="18"/>
              </w:rPr>
              <w:t> </w:t>
            </w:r>
            <w:r w:rsidR="00065D56" w:rsidRPr="00743DB7">
              <w:rPr>
                <w:b/>
                <w:sz w:val="18"/>
              </w:rPr>
              <w:t xml:space="preserve">I </w:t>
            </w:r>
            <w:proofErr w:type="spellStart"/>
            <w:r w:rsidR="00065D56" w:rsidRPr="00743DB7">
              <w:rPr>
                <w:b/>
                <w:sz w:val="18"/>
              </w:rPr>
              <w:t>półr</w:t>
            </w:r>
            <w:proofErr w:type="spellEnd"/>
            <w:r w:rsidR="00065D56" w:rsidRPr="00743DB7">
              <w:rPr>
                <w:b/>
                <w:sz w:val="18"/>
              </w:rPr>
              <w:t xml:space="preserve">. </w:t>
            </w:r>
            <w:r w:rsidRPr="00743DB7">
              <w:rPr>
                <w:b/>
                <w:sz w:val="18"/>
              </w:rPr>
              <w:t>202</w:t>
            </w:r>
            <w:r w:rsidR="00B8304D" w:rsidRPr="00743DB7">
              <w:rPr>
                <w:b/>
                <w:sz w:val="18"/>
              </w:rPr>
              <w:t>6</w:t>
            </w:r>
            <w:r w:rsidRPr="00743DB7">
              <w:rPr>
                <w:b/>
                <w:sz w:val="18"/>
              </w:rPr>
              <w:t xml:space="preserve"> roku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B56B61A" w14:textId="7DC5615B" w:rsidR="00D9323D" w:rsidRPr="00743DB7" w:rsidRDefault="008463C5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743DB7">
              <w:rPr>
                <w:b/>
              </w:rPr>
              <w:t>w</w:t>
            </w:r>
            <w:r w:rsidR="00D9323D" w:rsidRPr="00743DB7">
              <w:rPr>
                <w:b/>
              </w:rPr>
              <w:t>artość</w:t>
            </w:r>
            <w:r w:rsidRPr="00743DB7">
              <w:rPr>
                <w:b/>
              </w:rPr>
              <w:t xml:space="preserve"> </w:t>
            </w:r>
            <w:r w:rsidR="00D9323D" w:rsidRPr="00743DB7">
              <w:rPr>
                <w:b/>
              </w:rPr>
              <w:t>netto</w:t>
            </w:r>
            <w:r w:rsidRPr="00743DB7">
              <w:rPr>
                <w:b/>
              </w:rPr>
              <w:t xml:space="preserve"> </w:t>
            </w:r>
            <w:r w:rsidR="00D9323D" w:rsidRPr="00743DB7">
              <w:rPr>
                <w:b/>
              </w:rPr>
              <w:t>w PLN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894EF7D" w14:textId="03725D49" w:rsidR="00D9323D" w:rsidRPr="00743DB7" w:rsidRDefault="00D9323D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743DB7">
              <w:rPr>
                <w:b/>
                <w:sz w:val="17"/>
                <w:szCs w:val="17"/>
              </w:rPr>
              <w:t>Stawka</w:t>
            </w:r>
            <w:r w:rsidRPr="00743DB7">
              <w:rPr>
                <w:b/>
                <w:sz w:val="14"/>
              </w:rPr>
              <w:t xml:space="preserve"> </w:t>
            </w:r>
            <w:r w:rsidRPr="00743DB7">
              <w:rPr>
                <w:b/>
              </w:rPr>
              <w:t>VAT%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5011F63" w14:textId="55717C81" w:rsidR="00D9323D" w:rsidRPr="00743DB7" w:rsidRDefault="00D9323D" w:rsidP="00697C99">
            <w:pPr>
              <w:widowControl w:val="0"/>
              <w:spacing w:after="0" w:line="240" w:lineRule="auto"/>
              <w:jc w:val="center"/>
              <w:rPr>
                <w:b/>
                <w:sz w:val="14"/>
              </w:rPr>
            </w:pPr>
            <w:r w:rsidRPr="00743DB7">
              <w:rPr>
                <w:b/>
                <w:sz w:val="16"/>
              </w:rPr>
              <w:t>wartość</w:t>
            </w:r>
            <w:r w:rsidRPr="00743DB7">
              <w:rPr>
                <w:b/>
              </w:rPr>
              <w:t xml:space="preserve"> Vat </w:t>
            </w:r>
            <w:r w:rsidRPr="00743DB7">
              <w:rPr>
                <w:b/>
              </w:rPr>
              <w:br/>
              <w:t>w PLN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B48BEB" w14:textId="218C0375" w:rsidR="00D9323D" w:rsidRPr="00743DB7" w:rsidRDefault="00D9323D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743DB7">
              <w:rPr>
                <w:b/>
              </w:rPr>
              <w:t xml:space="preserve">wartość brutto </w:t>
            </w:r>
            <w:r w:rsidRPr="00743DB7">
              <w:rPr>
                <w:b/>
              </w:rPr>
              <w:br/>
              <w:t>w PLN</w:t>
            </w:r>
          </w:p>
        </w:tc>
      </w:tr>
      <w:tr w:rsidR="00743DB7" w:rsidRPr="00743DB7" w14:paraId="40F73130" w14:textId="77777777" w:rsidTr="00A036DC">
        <w:trPr>
          <w:cantSplit/>
          <w:trHeight w:val="567"/>
          <w:jc w:val="center"/>
        </w:trPr>
        <w:tc>
          <w:tcPr>
            <w:tcW w:w="704" w:type="dxa"/>
            <w:vAlign w:val="center"/>
          </w:tcPr>
          <w:p w14:paraId="4B216AF3" w14:textId="5E57E1EC" w:rsidR="00D9323D" w:rsidRPr="00743DB7" w:rsidRDefault="00D9323D" w:rsidP="00D9323D">
            <w:pPr>
              <w:widowControl w:val="0"/>
              <w:snapToGrid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743DB7">
              <w:rPr>
                <w:rFonts w:eastAsia="SimSun"/>
                <w:kern w:val="1"/>
                <w:lang w:eastAsia="hi-IN" w:bidi="hi-IN"/>
              </w:rPr>
              <w:t>1.</w:t>
            </w:r>
          </w:p>
        </w:tc>
        <w:tc>
          <w:tcPr>
            <w:tcW w:w="2268" w:type="dxa"/>
            <w:vAlign w:val="center"/>
          </w:tcPr>
          <w:p w14:paraId="5C10CF42" w14:textId="4B971E9A" w:rsidR="00D9323D" w:rsidRPr="00743DB7" w:rsidRDefault="00B309A6" w:rsidP="00697C99">
            <w:pPr>
              <w:widowControl w:val="0"/>
              <w:spacing w:after="0" w:line="240" w:lineRule="auto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743DB7">
              <w:rPr>
                <w:rFonts w:eastAsia="SimSun"/>
                <w:kern w:val="1"/>
                <w:lang w:eastAsia="hi-IN" w:bidi="hi-IN"/>
              </w:rPr>
              <w:t>Jedna</w:t>
            </w:r>
            <w:r w:rsidR="00A036DC" w:rsidRPr="00743DB7">
              <w:rPr>
                <w:rFonts w:eastAsia="SimSun"/>
                <w:kern w:val="1"/>
                <w:lang w:eastAsia="hi-IN" w:bidi="hi-IN"/>
              </w:rPr>
              <w:t xml:space="preserve"> </w:t>
            </w:r>
            <w:r w:rsidRPr="00743DB7">
              <w:rPr>
                <w:rFonts w:eastAsia="SimSun"/>
                <w:kern w:val="1"/>
                <w:lang w:eastAsia="hi-IN" w:bidi="hi-IN"/>
              </w:rPr>
              <w:t>o</w:t>
            </w:r>
            <w:r w:rsidR="004F2B0C" w:rsidRPr="00743DB7">
              <w:rPr>
                <w:rFonts w:eastAsia="SimSun"/>
                <w:kern w:val="1"/>
                <w:lang w:eastAsia="hi-IN" w:bidi="hi-IN"/>
              </w:rPr>
              <w:t>sobo – godzina</w:t>
            </w:r>
            <w:r w:rsidRPr="00743DB7">
              <w:rPr>
                <w:rFonts w:eastAsia="SimSun"/>
                <w:kern w:val="1"/>
                <w:lang w:eastAsia="hi-IN" w:bidi="hi-IN"/>
              </w:rPr>
              <w:br/>
            </w:r>
            <w:r w:rsidR="004F2B0C" w:rsidRPr="00743DB7">
              <w:rPr>
                <w:rFonts w:eastAsia="SimSun"/>
                <w:kern w:val="1"/>
                <w:lang w:eastAsia="hi-IN" w:bidi="hi-IN"/>
              </w:rPr>
              <w:t>ochrony</w:t>
            </w:r>
          </w:p>
        </w:tc>
        <w:tc>
          <w:tcPr>
            <w:tcW w:w="1134" w:type="dxa"/>
            <w:vAlign w:val="center"/>
          </w:tcPr>
          <w:p w14:paraId="0BEBEECC" w14:textId="7E829ECB" w:rsidR="00D9323D" w:rsidRPr="00743DB7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7534B716" w14:textId="44E2BA37" w:rsidR="00D9323D" w:rsidRPr="00743DB7" w:rsidRDefault="00894B77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  <w:r w:rsidRPr="00743DB7">
              <w:rPr>
                <w:rFonts w:eastAsia="SimSun"/>
                <w:kern w:val="1"/>
                <w:lang w:eastAsia="hi-IN" w:bidi="hi-IN"/>
              </w:rPr>
              <w:t>2</w:t>
            </w:r>
            <w:r w:rsidR="00CB4FA4" w:rsidRPr="00743DB7">
              <w:rPr>
                <w:rFonts w:eastAsia="SimSun"/>
                <w:kern w:val="1"/>
                <w:lang w:eastAsia="hi-IN" w:bidi="hi-IN"/>
              </w:rPr>
              <w:t> </w:t>
            </w:r>
            <w:r w:rsidRPr="00743DB7">
              <w:rPr>
                <w:rFonts w:eastAsia="SimSun"/>
                <w:kern w:val="1"/>
                <w:lang w:eastAsia="hi-IN" w:bidi="hi-IN"/>
              </w:rPr>
              <w:t>172</w:t>
            </w:r>
          </w:p>
        </w:tc>
        <w:tc>
          <w:tcPr>
            <w:tcW w:w="1366" w:type="dxa"/>
            <w:vAlign w:val="center"/>
          </w:tcPr>
          <w:p w14:paraId="5522C25B" w14:textId="1217D67E" w:rsidR="00D9323D" w:rsidRPr="00743DB7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737" w:type="dxa"/>
            <w:vAlign w:val="center"/>
          </w:tcPr>
          <w:p w14:paraId="3187091C" w14:textId="3446903A" w:rsidR="00D9323D" w:rsidRPr="00743DB7" w:rsidRDefault="00D9323D" w:rsidP="00EF05FE">
            <w:pPr>
              <w:widowControl w:val="0"/>
              <w:spacing w:after="0" w:line="240" w:lineRule="auto"/>
              <w:jc w:val="right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1158" w:type="dxa"/>
            <w:vAlign w:val="center"/>
          </w:tcPr>
          <w:p w14:paraId="450F4274" w14:textId="77777777" w:rsidR="00D9323D" w:rsidRPr="00743DB7" w:rsidRDefault="00D9323D" w:rsidP="00EF05FE">
            <w:pPr>
              <w:widowControl w:val="0"/>
              <w:spacing w:after="0" w:line="240" w:lineRule="auto"/>
              <w:jc w:val="righ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  <w:vAlign w:val="center"/>
          </w:tcPr>
          <w:p w14:paraId="24753ECE" w14:textId="271E00BE" w:rsidR="00D9323D" w:rsidRPr="00743DB7" w:rsidRDefault="00D9323D" w:rsidP="00EF05FE">
            <w:pPr>
              <w:widowControl w:val="0"/>
              <w:spacing w:after="0" w:line="240" w:lineRule="auto"/>
              <w:jc w:val="right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bookmarkEnd w:id="15"/>
    <w:p w14:paraId="34CBE7B7" w14:textId="5FFD78AE" w:rsidR="004F2B0C" w:rsidRPr="00894B77" w:rsidRDefault="008E417E" w:rsidP="00546A30">
      <w:pPr>
        <w:numPr>
          <w:ilvl w:val="1"/>
          <w:numId w:val="30"/>
        </w:numPr>
        <w:spacing w:before="60" w:after="20" w:line="20" w:lineRule="atLeast"/>
        <w:ind w:left="284" w:hanging="284"/>
      </w:pPr>
      <w:r w:rsidRPr="00894B77">
        <w:t>Wartość podatku VAT obliczamy od wartości netto, a nie od ceny jednostkowej.</w:t>
      </w:r>
    </w:p>
    <w:p w14:paraId="2B04A2E8" w14:textId="77777777" w:rsidR="00F52439" w:rsidRPr="00894B77" w:rsidRDefault="008E417E" w:rsidP="00A036DC">
      <w:pPr>
        <w:pStyle w:val="Akapitzlist"/>
        <w:widowControl w:val="0"/>
        <w:numPr>
          <w:ilvl w:val="1"/>
          <w:numId w:val="30"/>
        </w:numPr>
        <w:spacing w:after="40" w:line="20" w:lineRule="atLeast"/>
        <w:ind w:left="284" w:hanging="284"/>
        <w:jc w:val="both"/>
        <w:rPr>
          <w:rFonts w:cs="Arial"/>
          <w:kern w:val="2"/>
          <w:szCs w:val="20"/>
        </w:rPr>
      </w:pPr>
      <w:r w:rsidRPr="00894B77">
        <w:rPr>
          <w:rFonts w:cs="Arial"/>
          <w:bCs/>
          <w:szCs w:val="20"/>
        </w:rPr>
        <w:t>Informujemy, że</w:t>
      </w:r>
      <w:r w:rsidRPr="00894B77">
        <w:rPr>
          <w:rFonts w:cs="Arial"/>
          <w:b/>
          <w:bCs/>
          <w:szCs w:val="20"/>
        </w:rPr>
        <w:t xml:space="preserve"> </w:t>
      </w:r>
      <w:r w:rsidRPr="00894B77">
        <w:rPr>
          <w:rFonts w:cs="Arial"/>
          <w:szCs w:val="20"/>
        </w:rPr>
        <w:t>Wykonawca jest (należy zaznaczyć właściwe, postawić krzyżyk w odpowiednim kwadracie):</w:t>
      </w:r>
    </w:p>
    <w:p w14:paraId="6BEA561A" w14:textId="77777777" w:rsidR="00F52439" w:rsidRPr="00894B77" w:rsidRDefault="008E417E" w:rsidP="00A036DC">
      <w:pPr>
        <w:widowControl w:val="0"/>
        <w:tabs>
          <w:tab w:val="left" w:pos="9719"/>
        </w:tabs>
        <w:spacing w:after="40" w:line="20" w:lineRule="atLeast"/>
        <w:ind w:left="567" w:hanging="283"/>
        <w:rPr>
          <w:iCs/>
        </w:rPr>
      </w:pPr>
      <w:r w:rsidRPr="00894B7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4B77">
        <w:instrText>FORMCHECKBOX</w:instrText>
      </w:r>
      <w:r w:rsidRPr="00894B77">
        <w:fldChar w:fldCharType="separate"/>
      </w:r>
      <w:bookmarkStart w:id="16" w:name="__Fieldmark__1330_2968908725"/>
      <w:bookmarkEnd w:id="16"/>
      <w:r w:rsidRPr="00894B77">
        <w:fldChar w:fldCharType="end"/>
      </w:r>
      <w:bookmarkStart w:id="17" w:name="__Fieldmark__1354_1290060581"/>
      <w:bookmarkStart w:id="18" w:name="__Fieldmark__1346_877821797"/>
      <w:bookmarkStart w:id="19" w:name="__Fieldmark__1686_547481206"/>
      <w:bookmarkStart w:id="20" w:name="__Fieldmark__1338_593577455"/>
      <w:bookmarkStart w:id="21" w:name="__Fieldmark__6336_254882464"/>
      <w:bookmarkEnd w:id="17"/>
      <w:bookmarkEnd w:id="18"/>
      <w:bookmarkEnd w:id="19"/>
      <w:bookmarkEnd w:id="20"/>
      <w:bookmarkEnd w:id="21"/>
      <w:r w:rsidRPr="00894B77">
        <w:rPr>
          <w:iCs/>
        </w:rPr>
        <w:t xml:space="preserve"> </w:t>
      </w:r>
      <w:r w:rsidRPr="00894B77">
        <w:rPr>
          <w:b/>
          <w:bCs/>
          <w:iCs/>
        </w:rPr>
        <w:t xml:space="preserve">Mikroprzedsiębiorstwem </w:t>
      </w:r>
      <w:r w:rsidRPr="00894B77">
        <w:rPr>
          <w:iCs/>
        </w:rPr>
        <w:t>(przedsiębiorstwo, które zatrudnia mniej niż 10 osób i którego roczny obrót lub roczna suma bilansowa nie przekracza 2 milionów EUR)</w:t>
      </w:r>
    </w:p>
    <w:p w14:paraId="17F609A6" w14:textId="77777777" w:rsidR="00F52439" w:rsidRPr="00894B77" w:rsidRDefault="008E417E" w:rsidP="00A036DC">
      <w:pPr>
        <w:widowControl w:val="0"/>
        <w:tabs>
          <w:tab w:val="left" w:pos="9719"/>
        </w:tabs>
        <w:spacing w:after="40" w:line="20" w:lineRule="atLeast"/>
        <w:ind w:left="567" w:hanging="283"/>
        <w:rPr>
          <w:iCs/>
        </w:rPr>
      </w:pPr>
      <w:r w:rsidRPr="00894B7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4B77">
        <w:instrText>FORMCHECKBOX</w:instrText>
      </w:r>
      <w:r w:rsidRPr="00894B77">
        <w:fldChar w:fldCharType="separate"/>
      </w:r>
      <w:bookmarkStart w:id="22" w:name="__Fieldmark__1352_2968908725"/>
      <w:bookmarkEnd w:id="22"/>
      <w:r w:rsidRPr="00894B77">
        <w:fldChar w:fldCharType="end"/>
      </w:r>
      <w:bookmarkStart w:id="23" w:name="__Fieldmark__1370_1290060581"/>
      <w:bookmarkStart w:id="24" w:name="__Fieldmark__1356_877821797"/>
      <w:bookmarkStart w:id="25" w:name="__Fieldmark__1692_547481206"/>
      <w:bookmarkStart w:id="26" w:name="__Fieldmark__1351_593577455"/>
      <w:bookmarkStart w:id="27" w:name="__Fieldmark__6355_254882464"/>
      <w:bookmarkEnd w:id="23"/>
      <w:bookmarkEnd w:id="24"/>
      <w:bookmarkEnd w:id="25"/>
      <w:bookmarkEnd w:id="26"/>
      <w:bookmarkEnd w:id="27"/>
      <w:r w:rsidRPr="00894B77">
        <w:rPr>
          <w:iCs/>
        </w:rPr>
        <w:t xml:space="preserve"> </w:t>
      </w:r>
      <w:r w:rsidRPr="00894B77">
        <w:rPr>
          <w:b/>
          <w:bCs/>
          <w:iCs/>
        </w:rPr>
        <w:t>Małym przedsiębiorstwem</w:t>
      </w:r>
      <w:r w:rsidRPr="00894B77">
        <w:rPr>
          <w:iCs/>
        </w:rPr>
        <w:t xml:space="preserve"> (przedsiębiorstwo, które zatrudnia mniej niż 50 osób i którego roczny obrót lub roczna suma bilansowa nie przekracza 10 milionów EUR)</w:t>
      </w:r>
    </w:p>
    <w:p w14:paraId="54DCF5DA" w14:textId="77777777" w:rsidR="00F52439" w:rsidRPr="00894B77" w:rsidRDefault="008E417E" w:rsidP="00A036DC">
      <w:pPr>
        <w:widowControl w:val="0"/>
        <w:tabs>
          <w:tab w:val="left" w:pos="9719"/>
        </w:tabs>
        <w:spacing w:after="40" w:line="20" w:lineRule="atLeast"/>
        <w:ind w:left="567" w:hanging="283"/>
        <w:rPr>
          <w:iCs/>
        </w:rPr>
      </w:pPr>
      <w:r w:rsidRPr="00894B7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4B77">
        <w:instrText>FORMCHECKBOX</w:instrText>
      </w:r>
      <w:r w:rsidRPr="00894B77">
        <w:fldChar w:fldCharType="separate"/>
      </w:r>
      <w:bookmarkStart w:id="28" w:name="__Fieldmark__1374_2968908725"/>
      <w:bookmarkEnd w:id="28"/>
      <w:r w:rsidRPr="00894B77">
        <w:fldChar w:fldCharType="end"/>
      </w:r>
      <w:bookmarkStart w:id="29" w:name="__Fieldmark__1386_1290060581"/>
      <w:bookmarkStart w:id="30" w:name="__Fieldmark__1366_877821797"/>
      <w:bookmarkStart w:id="31" w:name="__Fieldmark__1698_547481206"/>
      <w:bookmarkStart w:id="32" w:name="__Fieldmark__1364_593577455"/>
      <w:bookmarkStart w:id="33" w:name="__Fieldmark__6374_254882464"/>
      <w:bookmarkEnd w:id="29"/>
      <w:bookmarkEnd w:id="30"/>
      <w:bookmarkEnd w:id="31"/>
      <w:bookmarkEnd w:id="32"/>
      <w:bookmarkEnd w:id="33"/>
      <w:r w:rsidRPr="00894B77">
        <w:rPr>
          <w:iCs/>
        </w:rPr>
        <w:t xml:space="preserve"> </w:t>
      </w:r>
      <w:r w:rsidRPr="00894B77">
        <w:rPr>
          <w:b/>
          <w:iCs/>
        </w:rPr>
        <w:t>Średnim przedsiębiorstwem (</w:t>
      </w:r>
      <w:r w:rsidRPr="00894B77">
        <w:rPr>
          <w:iCs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3BD09026" w14:textId="77777777" w:rsidR="00F52439" w:rsidRPr="00894B77" w:rsidRDefault="008E417E" w:rsidP="00A036DC">
      <w:pPr>
        <w:widowControl w:val="0"/>
        <w:tabs>
          <w:tab w:val="left" w:pos="9719"/>
        </w:tabs>
        <w:spacing w:after="40" w:line="20" w:lineRule="atLeast"/>
        <w:ind w:left="567" w:hanging="283"/>
        <w:rPr>
          <w:iCs/>
        </w:rPr>
      </w:pPr>
      <w:r w:rsidRPr="00894B7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4B77">
        <w:instrText>FORMCHECKBOX</w:instrText>
      </w:r>
      <w:r w:rsidRPr="00894B77">
        <w:fldChar w:fldCharType="separate"/>
      </w:r>
      <w:bookmarkStart w:id="34" w:name="__Fieldmark__1396_2968908725"/>
      <w:bookmarkEnd w:id="34"/>
      <w:r w:rsidRPr="00894B77">
        <w:fldChar w:fldCharType="end"/>
      </w:r>
      <w:bookmarkStart w:id="35" w:name="__Fieldmark__1402_1290060581"/>
      <w:bookmarkStart w:id="36" w:name="__Fieldmark__1376_877821797"/>
      <w:bookmarkStart w:id="37" w:name="__Fieldmark__1704_547481206"/>
      <w:bookmarkStart w:id="38" w:name="__Fieldmark__1377_593577455"/>
      <w:bookmarkStart w:id="39" w:name="__Fieldmark__6393_254882464"/>
      <w:bookmarkEnd w:id="35"/>
      <w:bookmarkEnd w:id="36"/>
      <w:bookmarkEnd w:id="37"/>
      <w:bookmarkEnd w:id="38"/>
      <w:bookmarkEnd w:id="39"/>
      <w:r w:rsidRPr="00894B77">
        <w:rPr>
          <w:iCs/>
        </w:rPr>
        <w:t xml:space="preserve"> </w:t>
      </w:r>
      <w:r w:rsidRPr="00894B77">
        <w:rPr>
          <w:b/>
          <w:iCs/>
        </w:rPr>
        <w:t>Jednoosobową działalnością gospodarczą</w:t>
      </w:r>
    </w:p>
    <w:p w14:paraId="4B36E77B" w14:textId="77777777" w:rsidR="00F52439" w:rsidRPr="00894B77" w:rsidRDefault="008E417E" w:rsidP="00A036DC">
      <w:pPr>
        <w:widowControl w:val="0"/>
        <w:tabs>
          <w:tab w:val="left" w:pos="9719"/>
        </w:tabs>
        <w:spacing w:after="40" w:line="20" w:lineRule="atLeast"/>
        <w:ind w:left="567" w:hanging="283"/>
        <w:rPr>
          <w:iCs/>
        </w:rPr>
      </w:pPr>
      <w:r w:rsidRPr="00894B7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4B77">
        <w:instrText>FORMCHECKBOX</w:instrText>
      </w:r>
      <w:r w:rsidRPr="00894B77">
        <w:fldChar w:fldCharType="separate"/>
      </w:r>
      <w:bookmarkStart w:id="40" w:name="__Fieldmark__1417_2968908725"/>
      <w:bookmarkEnd w:id="40"/>
      <w:r w:rsidRPr="00894B77">
        <w:fldChar w:fldCharType="end"/>
      </w:r>
      <w:bookmarkStart w:id="41" w:name="__Fieldmark__1417_1290060581"/>
      <w:bookmarkStart w:id="42" w:name="__Fieldmark__1385_877821797"/>
      <w:bookmarkStart w:id="43" w:name="__Fieldmark__1709_547481206"/>
      <w:bookmarkStart w:id="44" w:name="__Fieldmark__1389_593577455"/>
      <w:bookmarkStart w:id="45" w:name="__Fieldmark__6411_254882464"/>
      <w:bookmarkEnd w:id="41"/>
      <w:bookmarkEnd w:id="42"/>
      <w:bookmarkEnd w:id="43"/>
      <w:bookmarkEnd w:id="44"/>
      <w:bookmarkEnd w:id="45"/>
      <w:r w:rsidRPr="00894B77">
        <w:rPr>
          <w:iCs/>
        </w:rPr>
        <w:t xml:space="preserve"> </w:t>
      </w:r>
      <w:r w:rsidRPr="00894B77">
        <w:rPr>
          <w:b/>
          <w:iCs/>
        </w:rPr>
        <w:t>Osobą fizyczną nieprowadzącą działalności gospodarczej</w:t>
      </w:r>
    </w:p>
    <w:p w14:paraId="145B462F" w14:textId="77777777" w:rsidR="00F52439" w:rsidRPr="00894B77" w:rsidRDefault="008E417E" w:rsidP="00A036DC">
      <w:pPr>
        <w:widowControl w:val="0"/>
        <w:spacing w:after="40" w:line="20" w:lineRule="atLeast"/>
        <w:ind w:left="567" w:hanging="283"/>
        <w:rPr>
          <w:b/>
          <w:iCs/>
        </w:rPr>
      </w:pPr>
      <w:r w:rsidRPr="00894B7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4B77">
        <w:instrText>FORMCHECKBOX</w:instrText>
      </w:r>
      <w:r w:rsidRPr="00894B77">
        <w:fldChar w:fldCharType="separate"/>
      </w:r>
      <w:bookmarkStart w:id="46" w:name="__Fieldmark__1438_2968908725"/>
      <w:bookmarkEnd w:id="46"/>
      <w:r w:rsidRPr="00894B77">
        <w:fldChar w:fldCharType="end"/>
      </w:r>
      <w:bookmarkStart w:id="47" w:name="__Fieldmark__1432_1290060581"/>
      <w:bookmarkStart w:id="48" w:name="__Fieldmark__1394_877821797"/>
      <w:bookmarkStart w:id="49" w:name="__Fieldmark__1714_547481206"/>
      <w:bookmarkStart w:id="50" w:name="__Fieldmark__1401_593577455"/>
      <w:bookmarkStart w:id="51" w:name="__Fieldmark__6429_254882464"/>
      <w:bookmarkEnd w:id="47"/>
      <w:bookmarkEnd w:id="48"/>
      <w:bookmarkEnd w:id="49"/>
      <w:bookmarkEnd w:id="50"/>
      <w:bookmarkEnd w:id="51"/>
      <w:r w:rsidRPr="00894B77">
        <w:rPr>
          <w:iCs/>
        </w:rPr>
        <w:t xml:space="preserve"> </w:t>
      </w:r>
      <w:r w:rsidRPr="00894B77">
        <w:rPr>
          <w:b/>
          <w:iCs/>
        </w:rPr>
        <w:t>Podmiotem innego rodzaju, tj. ……………………………</w:t>
      </w:r>
      <w:proofErr w:type="gramStart"/>
      <w:r w:rsidRPr="00894B77">
        <w:rPr>
          <w:b/>
          <w:iCs/>
        </w:rPr>
        <w:t>…….</w:t>
      </w:r>
      <w:proofErr w:type="gramEnd"/>
      <w:r w:rsidRPr="00894B77">
        <w:rPr>
          <w:b/>
          <w:iCs/>
        </w:rPr>
        <w:t> .</w:t>
      </w:r>
    </w:p>
    <w:p w14:paraId="0CA02D27" w14:textId="1CF1AC44" w:rsidR="00F52439" w:rsidRPr="00894B77" w:rsidRDefault="008E417E" w:rsidP="00A036DC">
      <w:pPr>
        <w:spacing w:after="40" w:line="20" w:lineRule="atLeast"/>
        <w:ind w:left="284"/>
      </w:pPr>
      <w:r w:rsidRPr="00894B77">
        <w:rPr>
          <w:b/>
          <w:iCs/>
          <w:u w:val="single"/>
        </w:rPr>
        <w:t>Uwaga:</w:t>
      </w:r>
      <w:r w:rsidRPr="00894B77">
        <w:rPr>
          <w:b/>
          <w:iCs/>
        </w:rPr>
        <w:t xml:space="preserve"> w przypadku Wykonawców wspólnie ubiegających się o udzielenie zamówienia, ww.</w:t>
      </w:r>
      <w:r w:rsidR="005A6186" w:rsidRPr="00894B77">
        <w:rPr>
          <w:b/>
          <w:iCs/>
        </w:rPr>
        <w:t> </w:t>
      </w:r>
      <w:r w:rsidRPr="00894B77">
        <w:rPr>
          <w:b/>
          <w:iCs/>
        </w:rPr>
        <w:t>informację składa się w zakresie poszczególnych Wykonawców.</w:t>
      </w:r>
    </w:p>
    <w:p w14:paraId="77F0EDDB" w14:textId="592C6D9E" w:rsidR="00F52439" w:rsidRPr="00894B77" w:rsidRDefault="008E417E" w:rsidP="00546A30">
      <w:pPr>
        <w:numPr>
          <w:ilvl w:val="1"/>
          <w:numId w:val="30"/>
        </w:numPr>
        <w:spacing w:after="0" w:line="20" w:lineRule="atLeast"/>
        <w:ind w:left="284" w:hanging="284"/>
      </w:pPr>
      <w:r w:rsidRPr="00894B77">
        <w:t xml:space="preserve">Przystępując do postępowania o udzielenie zamówienia publicznego prowadzonego w trybie podstawowym zgodnie z postanowieniami art. 275 pkt.1 ustawy Pzp prowadzonego przez </w:t>
      </w:r>
      <w:r w:rsidR="00CB4FA4" w:rsidRPr="00894B77">
        <w:t xml:space="preserve">Miejskie </w:t>
      </w:r>
      <w:r w:rsidRPr="00894B77">
        <w:t xml:space="preserve">Centrum Usług Wspólnych w Radomiu, ul. Pułaskiego 9, na rzecz Domu Pomocy Społecznej </w:t>
      </w:r>
      <w:r w:rsidR="007251F6" w:rsidRPr="00894B77">
        <w:t>Weterana Walki i Pracy</w:t>
      </w:r>
      <w:r w:rsidRPr="00894B77">
        <w:t xml:space="preserve"> ul. </w:t>
      </w:r>
      <w:r w:rsidR="007251F6" w:rsidRPr="00894B77">
        <w:t>Wyścigow</w:t>
      </w:r>
      <w:r w:rsidR="00CB4FA4" w:rsidRPr="00894B77">
        <w:t>a</w:t>
      </w:r>
      <w:r w:rsidR="007251F6" w:rsidRPr="00894B77">
        <w:t xml:space="preserve"> 16</w:t>
      </w:r>
      <w:r w:rsidRPr="00894B77">
        <w:t>, 26-600 Radom oświadczamy, że:</w:t>
      </w:r>
    </w:p>
    <w:p w14:paraId="70E1EFB4" w14:textId="0A48954F" w:rsidR="00F52439" w:rsidRPr="00894B77" w:rsidRDefault="008E417E" w:rsidP="00546A30">
      <w:pPr>
        <w:numPr>
          <w:ilvl w:val="1"/>
          <w:numId w:val="4"/>
        </w:numPr>
        <w:spacing w:after="0" w:line="20" w:lineRule="atLeast"/>
        <w:rPr>
          <w:sz w:val="19"/>
          <w:szCs w:val="19"/>
        </w:rPr>
      </w:pPr>
      <w:r w:rsidRPr="00894B77">
        <w:rPr>
          <w:sz w:val="19"/>
          <w:szCs w:val="19"/>
        </w:rPr>
        <w:t>w cenie oferty zostały uwzględnione wszystkie koszty wykonania zamówienia jakie ponosi Zamawiający, w</w:t>
      </w:r>
      <w:r w:rsidR="00A036DC" w:rsidRPr="00894B77">
        <w:rPr>
          <w:sz w:val="19"/>
          <w:szCs w:val="19"/>
        </w:rPr>
        <w:t> </w:t>
      </w:r>
      <w:r w:rsidRPr="00894B77">
        <w:rPr>
          <w:sz w:val="19"/>
          <w:szCs w:val="19"/>
        </w:rPr>
        <w:t>tym podatek VAT. W</w:t>
      </w:r>
      <w:r w:rsidR="004F2B0C" w:rsidRPr="00894B77">
        <w:rPr>
          <w:sz w:val="19"/>
          <w:szCs w:val="19"/>
        </w:rPr>
        <w:t xml:space="preserve"> </w:t>
      </w:r>
      <w:r w:rsidRPr="00894B77">
        <w:rPr>
          <w:sz w:val="19"/>
          <w:szCs w:val="19"/>
        </w:rPr>
        <w:t xml:space="preserve">ofercie nie została zastosowana cena dumpingowa i oferta nie stanowi czynu nieuczciwej konkurencji w rozumieniu przepisów ustawy z dnia 16 kwietnia 1993r. o zwalczaniu nieuczciwej konkurencji </w:t>
      </w:r>
      <w:r w:rsidR="00FA760E" w:rsidRPr="00894B77">
        <w:rPr>
          <w:sz w:val="19"/>
          <w:szCs w:val="19"/>
        </w:rPr>
        <w:t>(t.j. Dz.U. 2022 poz. 1233 z późn.zm.)</w:t>
      </w:r>
      <w:r w:rsidRPr="00894B77">
        <w:rPr>
          <w:sz w:val="19"/>
          <w:szCs w:val="19"/>
        </w:rPr>
        <w:t>;</w:t>
      </w:r>
    </w:p>
    <w:p w14:paraId="26B5C40E" w14:textId="22E83BA1" w:rsidR="00F52439" w:rsidRPr="00894B77" w:rsidRDefault="00134309" w:rsidP="00546A30">
      <w:pPr>
        <w:numPr>
          <w:ilvl w:val="1"/>
          <w:numId w:val="4"/>
        </w:numPr>
        <w:spacing w:after="0" w:line="20" w:lineRule="atLeast"/>
        <w:rPr>
          <w:sz w:val="19"/>
          <w:szCs w:val="19"/>
        </w:rPr>
      </w:pPr>
      <w:r w:rsidRPr="00894B77">
        <w:rPr>
          <w:sz w:val="19"/>
          <w:szCs w:val="19"/>
        </w:rPr>
        <w:t>jesteśmy świadomi, iż w niniejszym postepowaniu ofertę oraz wszystkie inne dokumenty należy składać za pomocą środków komunikacji elektronicznej poprzez Platformę e-Zamówienia</w:t>
      </w:r>
      <w:r w:rsidR="008E417E" w:rsidRPr="00894B77">
        <w:rPr>
          <w:sz w:val="19"/>
          <w:szCs w:val="19"/>
        </w:rPr>
        <w:t>;</w:t>
      </w:r>
    </w:p>
    <w:p w14:paraId="262F03B6" w14:textId="77777777" w:rsidR="00F52439" w:rsidRPr="00894B77" w:rsidRDefault="008E417E" w:rsidP="00546A30">
      <w:pPr>
        <w:numPr>
          <w:ilvl w:val="1"/>
          <w:numId w:val="4"/>
        </w:numPr>
        <w:spacing w:after="0" w:line="20" w:lineRule="atLeast"/>
        <w:rPr>
          <w:sz w:val="19"/>
          <w:szCs w:val="19"/>
        </w:rPr>
      </w:pPr>
      <w:r w:rsidRPr="00894B77">
        <w:rPr>
          <w:sz w:val="19"/>
          <w:szCs w:val="19"/>
        </w:rPr>
        <w:t>zapoznaliśmy się dochowując należytej staranności ze Specyfikacją Warunków Zamówienia wraz z załącznikami, akceptujemy jej treść SWZ oraz nie wnosimy zastrzeżeń;</w:t>
      </w:r>
    </w:p>
    <w:p w14:paraId="74AE208D" w14:textId="77777777" w:rsidR="00F52439" w:rsidRPr="00894B77" w:rsidRDefault="008E417E" w:rsidP="00546A30">
      <w:pPr>
        <w:numPr>
          <w:ilvl w:val="1"/>
          <w:numId w:val="4"/>
        </w:numPr>
        <w:spacing w:after="0" w:line="20" w:lineRule="atLeast"/>
        <w:rPr>
          <w:sz w:val="19"/>
          <w:szCs w:val="19"/>
        </w:rPr>
      </w:pPr>
      <w:r w:rsidRPr="00894B77">
        <w:rPr>
          <w:sz w:val="19"/>
          <w:szCs w:val="19"/>
        </w:rPr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0EBDE702" w14:textId="17048C52" w:rsidR="00F52439" w:rsidRPr="00894B77" w:rsidRDefault="008E417E" w:rsidP="00546A30">
      <w:pPr>
        <w:numPr>
          <w:ilvl w:val="1"/>
          <w:numId w:val="4"/>
        </w:numPr>
        <w:spacing w:after="0" w:line="20" w:lineRule="atLeast"/>
        <w:rPr>
          <w:sz w:val="19"/>
          <w:szCs w:val="19"/>
        </w:rPr>
      </w:pPr>
      <w:r w:rsidRPr="00894B77">
        <w:rPr>
          <w:sz w:val="19"/>
          <w:szCs w:val="19"/>
        </w:rPr>
        <w:t>realizacja zamówienia nastąpi w sposób i w terminie określonym przez Zamawiającego;</w:t>
      </w:r>
    </w:p>
    <w:p w14:paraId="2653E9A1" w14:textId="77777777" w:rsidR="00F52439" w:rsidRPr="00894B77" w:rsidRDefault="008E417E" w:rsidP="00546A30">
      <w:pPr>
        <w:numPr>
          <w:ilvl w:val="1"/>
          <w:numId w:val="4"/>
        </w:numPr>
        <w:spacing w:after="0" w:line="20" w:lineRule="atLeast"/>
        <w:rPr>
          <w:sz w:val="19"/>
          <w:szCs w:val="19"/>
        </w:rPr>
      </w:pPr>
      <w:r w:rsidRPr="00894B77">
        <w:rPr>
          <w:sz w:val="19"/>
          <w:szCs w:val="19"/>
        </w:rPr>
        <w:t>pozostajemy związani niniejszą ofertą w terminie wskazanym w § 7 ust. 1 Specyfikacji Warunków Zamówienia, tj. 30 dni od terminu składania ofert;</w:t>
      </w:r>
    </w:p>
    <w:p w14:paraId="7C369E46" w14:textId="77777777" w:rsidR="00F52439" w:rsidRPr="00894B77" w:rsidRDefault="008E417E" w:rsidP="00546A30">
      <w:pPr>
        <w:numPr>
          <w:ilvl w:val="1"/>
          <w:numId w:val="4"/>
        </w:numPr>
        <w:spacing w:after="0" w:line="20" w:lineRule="atLeast"/>
        <w:rPr>
          <w:sz w:val="19"/>
          <w:szCs w:val="19"/>
        </w:rPr>
      </w:pPr>
      <w:r w:rsidRPr="00894B77">
        <w:rPr>
          <w:bCs/>
          <w:sz w:val="19"/>
          <w:szCs w:val="19"/>
        </w:rPr>
        <w:t xml:space="preserve">wszystkie wymagane dokumenty </w:t>
      </w:r>
      <w:r w:rsidRPr="00894B77">
        <w:rPr>
          <w:bCs/>
          <w:iCs/>
          <w:sz w:val="19"/>
          <w:szCs w:val="19"/>
        </w:rPr>
        <w:t>zostały załączone do oferty;</w:t>
      </w:r>
    </w:p>
    <w:p w14:paraId="5662ECFF" w14:textId="485CBCA9" w:rsidR="00F52439" w:rsidRPr="00894B77" w:rsidRDefault="00777A08" w:rsidP="00546A30">
      <w:pPr>
        <w:numPr>
          <w:ilvl w:val="1"/>
          <w:numId w:val="4"/>
        </w:numPr>
        <w:spacing w:after="0" w:line="20" w:lineRule="atLeast"/>
        <w:rPr>
          <w:sz w:val="19"/>
          <w:szCs w:val="19"/>
        </w:rPr>
      </w:pPr>
      <w:bookmarkStart w:id="52" w:name="_Hlk211929832"/>
      <w:r w:rsidRPr="00894B77">
        <w:rPr>
          <w:sz w:val="19"/>
          <w:szCs w:val="19"/>
        </w:rPr>
        <w:t>w przypadku wybrania naszej Oferty zobowiązujemy się zawrzeć z Zamawiającym umowę wg wzoru stanowiącego załącznik nr 4 do Specyfikacji Warunków Zamówienia oraz zobowiązujemy się do podpisania porozumienia o powierzeniu przetwarzania danych osobowych zgodnie z art. 28 RODO</w:t>
      </w:r>
      <w:r w:rsidRPr="00894B77">
        <w:rPr>
          <w:bCs/>
          <w:sz w:val="19"/>
          <w:szCs w:val="19"/>
        </w:rPr>
        <w:t xml:space="preserve"> (– </w:t>
      </w:r>
      <w:r w:rsidRPr="00894B77">
        <w:rPr>
          <w:bCs/>
          <w:i/>
          <w:iCs/>
          <w:sz w:val="19"/>
          <w:szCs w:val="19"/>
        </w:rPr>
        <w:t>zapis od IODO)</w:t>
      </w:r>
      <w:r w:rsidRPr="00894B77">
        <w:rPr>
          <w:sz w:val="19"/>
          <w:szCs w:val="19"/>
        </w:rPr>
        <w:t xml:space="preserve"> w terminie i miejscu wyznaczonym przez Zamawiającego</w:t>
      </w:r>
      <w:bookmarkEnd w:id="52"/>
      <w:r w:rsidR="008E417E" w:rsidRPr="00894B77">
        <w:rPr>
          <w:sz w:val="19"/>
          <w:szCs w:val="19"/>
        </w:rPr>
        <w:t>.</w:t>
      </w:r>
    </w:p>
    <w:p w14:paraId="2C2ADF5C" w14:textId="0A5C1ABE" w:rsidR="00F52439" w:rsidRPr="00894B77" w:rsidRDefault="008E417E" w:rsidP="00546A30">
      <w:pPr>
        <w:numPr>
          <w:ilvl w:val="1"/>
          <w:numId w:val="4"/>
        </w:numPr>
        <w:spacing w:after="0" w:line="20" w:lineRule="atLeast"/>
        <w:ind w:hanging="425"/>
        <w:rPr>
          <w:sz w:val="19"/>
          <w:szCs w:val="19"/>
        </w:rPr>
      </w:pPr>
      <w:r w:rsidRPr="00894B77">
        <w:rPr>
          <w:sz w:val="19"/>
          <w:szCs w:val="19"/>
        </w:rPr>
        <w:t>nie wykonywaliśmy żadnych czynności związanych z przygotowaniem niniejszego postępowania o udzielenie zamówienia publicznego, a w celu sporządzenia oferty nie posługiwaliśmy się osobami uczestniczącymi w</w:t>
      </w:r>
      <w:r w:rsidR="00A036DC" w:rsidRPr="00894B77">
        <w:rPr>
          <w:sz w:val="19"/>
          <w:szCs w:val="19"/>
        </w:rPr>
        <w:t> </w:t>
      </w:r>
      <w:r w:rsidRPr="00894B77">
        <w:rPr>
          <w:sz w:val="19"/>
          <w:szCs w:val="19"/>
        </w:rPr>
        <w:t>dokonaniu tych czynności.</w:t>
      </w:r>
    </w:p>
    <w:p w14:paraId="03C79568" w14:textId="0DE32C90" w:rsidR="00F52439" w:rsidRPr="00894B77" w:rsidRDefault="008E417E" w:rsidP="00546A30">
      <w:pPr>
        <w:numPr>
          <w:ilvl w:val="1"/>
          <w:numId w:val="4"/>
        </w:numPr>
        <w:spacing w:after="0" w:line="20" w:lineRule="atLeast"/>
        <w:ind w:hanging="425"/>
        <w:rPr>
          <w:sz w:val="19"/>
          <w:szCs w:val="19"/>
        </w:rPr>
      </w:pPr>
      <w:r w:rsidRPr="00894B77">
        <w:rPr>
          <w:sz w:val="19"/>
          <w:szCs w:val="19"/>
        </w:rPr>
        <w:t xml:space="preserve">zostaliśmy poinformowani, że nie później niż w terminie składania ofert możemy zgodnie z art. 18 ust. 3 ustawy Pzp zastrzec, iż Zamawiający nie będzie mógł udostępnić informacji stanowiących tajemnicę przedsiębiorstwa w rozumieniu przepisów </w:t>
      </w:r>
      <w:r w:rsidRPr="00894B77">
        <w:rPr>
          <w:bCs/>
          <w:sz w:val="19"/>
          <w:szCs w:val="19"/>
        </w:rPr>
        <w:t>ustawy z dnia 16 kwietnia 1993 r. o zwalczaniu nieuczciwej konkurencji</w:t>
      </w:r>
      <w:r w:rsidR="00FA760E" w:rsidRPr="00894B77">
        <w:rPr>
          <w:bCs/>
          <w:sz w:val="19"/>
          <w:szCs w:val="19"/>
        </w:rPr>
        <w:t xml:space="preserve"> (t.j. Dz.U. 2022 poz. 1233 z późn.zm.)</w:t>
      </w:r>
      <w:r w:rsidRPr="00894B77">
        <w:rPr>
          <w:bCs/>
          <w:sz w:val="19"/>
          <w:szCs w:val="19"/>
        </w:rPr>
        <w:t>, po uprzednim wykazaniu, nie później jednak niż w</w:t>
      </w:r>
      <w:r w:rsidR="00FA760E" w:rsidRPr="00894B77">
        <w:rPr>
          <w:bCs/>
          <w:sz w:val="19"/>
          <w:szCs w:val="19"/>
        </w:rPr>
        <w:t> </w:t>
      </w:r>
      <w:r w:rsidRPr="00894B77">
        <w:rPr>
          <w:bCs/>
          <w:sz w:val="19"/>
          <w:szCs w:val="19"/>
        </w:rPr>
        <w:t>terminie składania ofert, że zastrzeżone informacje stanowią tajemnicę przedsiębiorstwa</w:t>
      </w:r>
      <w:r w:rsidRPr="00894B77">
        <w:rPr>
          <w:sz w:val="19"/>
          <w:szCs w:val="19"/>
        </w:rPr>
        <w:t>;</w:t>
      </w:r>
    </w:p>
    <w:p w14:paraId="6A620B32" w14:textId="77777777" w:rsidR="00A36CA8" w:rsidRPr="00894B77" w:rsidRDefault="008E417E" w:rsidP="00A36CA8">
      <w:pPr>
        <w:numPr>
          <w:ilvl w:val="1"/>
          <w:numId w:val="4"/>
        </w:numPr>
        <w:spacing w:after="0" w:line="160" w:lineRule="atLeast"/>
        <w:ind w:hanging="425"/>
      </w:pPr>
      <w:r w:rsidRPr="00894B77">
        <w:rPr>
          <w:kern w:val="2"/>
        </w:rPr>
        <w:t>zamówienie zamierzamy wykonać</w:t>
      </w:r>
      <w:r w:rsidR="005A5589" w:rsidRPr="00894B77">
        <w:rPr>
          <w:kern w:val="2"/>
        </w:rPr>
        <w:t xml:space="preserve"> </w:t>
      </w:r>
      <w:r w:rsidR="00C710F3" w:rsidRPr="00894B77">
        <w:rPr>
          <w:b/>
          <w:bCs/>
          <w:kern w:val="2"/>
        </w:rPr>
        <w:t xml:space="preserve">przy udziale nw. </w:t>
      </w:r>
      <w:r w:rsidR="005A5589" w:rsidRPr="00894B77">
        <w:rPr>
          <w:b/>
          <w:bCs/>
          <w:kern w:val="2"/>
        </w:rPr>
        <w:t>podwykonawców</w:t>
      </w:r>
      <w:r w:rsidR="00A36CA8" w:rsidRPr="00894B77">
        <w:rPr>
          <w:sz w:val="18"/>
          <w:szCs w:val="18"/>
        </w:rPr>
        <w:t>:</w:t>
      </w:r>
    </w:p>
    <w:p w14:paraId="1ABB671D" w14:textId="06AE5E3D" w:rsidR="00F52439" w:rsidRPr="00894B77" w:rsidRDefault="0040091F" w:rsidP="005A4FDE">
      <w:pPr>
        <w:spacing w:after="60" w:line="240" w:lineRule="auto"/>
        <w:ind w:left="284"/>
      </w:pPr>
      <w:r w:rsidRPr="00894B77">
        <w:rPr>
          <w:sz w:val="16"/>
          <w:szCs w:val="16"/>
        </w:rPr>
        <w:t>(Wykonawca wypełnia tabelkę jedynie w sytuacji, gdy zamierza wykonać zamówienie przy udziale podwykonawcy/podwykonawców)</w:t>
      </w:r>
      <w:r w:rsidR="005A5589" w:rsidRPr="00894B77">
        <w:rPr>
          <w:b/>
          <w:bCs/>
          <w:kern w:val="2"/>
          <w:sz w:val="16"/>
          <w:szCs w:val="16"/>
        </w:rPr>
        <w:t>:</w:t>
      </w:r>
    </w:p>
    <w:tbl>
      <w:tblPr>
        <w:tblW w:w="949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40"/>
        <w:gridCol w:w="2868"/>
        <w:gridCol w:w="3989"/>
      </w:tblGrid>
      <w:tr w:rsidR="00894B77" w:rsidRPr="00894B77" w14:paraId="5DF34715" w14:textId="77777777" w:rsidTr="00A036DC">
        <w:trPr>
          <w:trHeight w:val="1021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F7D15" w14:textId="39B61531" w:rsidR="00F52439" w:rsidRPr="00894B77" w:rsidRDefault="008E417E" w:rsidP="005A5589">
            <w:pPr>
              <w:widowControl w:val="0"/>
              <w:tabs>
                <w:tab w:val="left" w:pos="9719"/>
              </w:tabs>
              <w:overflowPunct w:val="0"/>
              <w:spacing w:before="20" w:after="20" w:line="160" w:lineRule="atLeast"/>
              <w:jc w:val="center"/>
              <w:rPr>
                <w:b/>
                <w:bCs/>
              </w:rPr>
            </w:pPr>
            <w:r w:rsidRPr="00894B77">
              <w:rPr>
                <w:b/>
                <w:bCs/>
              </w:rPr>
              <w:t>Nazwa (firma)</w:t>
            </w:r>
            <w:r w:rsidR="00105B6B" w:rsidRPr="00894B77">
              <w:rPr>
                <w:b/>
                <w:bCs/>
              </w:rPr>
              <w:t xml:space="preserve"> </w:t>
            </w:r>
            <w:r w:rsidRPr="00894B77">
              <w:rPr>
                <w:b/>
                <w:bCs/>
              </w:rPr>
              <w:t>podwykonawcy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E554A" w14:textId="77777777" w:rsidR="00F52439" w:rsidRPr="00894B77" w:rsidRDefault="008E417E" w:rsidP="005A5589">
            <w:pPr>
              <w:widowControl w:val="0"/>
              <w:tabs>
                <w:tab w:val="left" w:pos="9719"/>
              </w:tabs>
              <w:overflowPunct w:val="0"/>
              <w:spacing w:before="20" w:after="20" w:line="160" w:lineRule="atLeast"/>
              <w:ind w:left="30" w:hanging="30"/>
              <w:jc w:val="center"/>
              <w:rPr>
                <w:b/>
                <w:bCs/>
              </w:rPr>
            </w:pPr>
            <w:r w:rsidRPr="00894B77">
              <w:rPr>
                <w:b/>
                <w:bCs/>
              </w:rPr>
              <w:t>Część zamówienia: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AB65F" w14:textId="77777777" w:rsidR="00F52439" w:rsidRPr="00894B77" w:rsidRDefault="008E417E" w:rsidP="00503BF1">
            <w:pPr>
              <w:widowControl w:val="0"/>
              <w:tabs>
                <w:tab w:val="left" w:pos="9719"/>
              </w:tabs>
              <w:overflowPunct w:val="0"/>
              <w:spacing w:before="20" w:after="20" w:line="160" w:lineRule="atLeast"/>
              <w:ind w:left="135" w:right="20"/>
              <w:jc w:val="center"/>
              <w:rPr>
                <w:b/>
                <w:bCs/>
              </w:rPr>
            </w:pPr>
            <w:r w:rsidRPr="00894B77">
              <w:rPr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894B77" w:rsidRPr="00894B77" w14:paraId="14FEDAF0" w14:textId="77777777" w:rsidTr="00A036DC">
        <w:trPr>
          <w:trHeight w:val="454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88235" w14:textId="77777777" w:rsidR="00F52439" w:rsidRPr="00894B77" w:rsidRDefault="00F52439" w:rsidP="005A5589">
            <w:pPr>
              <w:widowControl w:val="0"/>
              <w:tabs>
                <w:tab w:val="left" w:pos="9719"/>
              </w:tabs>
              <w:overflowPunct w:val="0"/>
              <w:spacing w:after="40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7E40D" w14:textId="77777777" w:rsidR="00F52439" w:rsidRPr="00894B77" w:rsidRDefault="00F52439" w:rsidP="005A5589">
            <w:pPr>
              <w:widowControl w:val="0"/>
              <w:tabs>
                <w:tab w:val="left" w:pos="9719"/>
              </w:tabs>
              <w:overflowPunct w:val="0"/>
              <w:spacing w:after="4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4946C" w14:textId="77777777" w:rsidR="00F52439" w:rsidRPr="00894B77" w:rsidRDefault="008E417E" w:rsidP="00F65D05">
            <w:pPr>
              <w:widowControl w:val="0"/>
              <w:tabs>
                <w:tab w:val="left" w:pos="9719"/>
              </w:tabs>
              <w:overflowPunct w:val="0"/>
              <w:spacing w:after="40"/>
              <w:ind w:left="284" w:hanging="284"/>
              <w:jc w:val="right"/>
              <w:rPr>
                <w:b/>
                <w:bCs/>
              </w:rPr>
            </w:pPr>
            <w:r w:rsidRPr="00894B77">
              <w:rPr>
                <w:b/>
                <w:bCs/>
              </w:rPr>
              <w:t>%</w:t>
            </w:r>
          </w:p>
        </w:tc>
      </w:tr>
      <w:tr w:rsidR="00894B77" w:rsidRPr="00894B77" w14:paraId="73AA2BAB" w14:textId="77777777" w:rsidTr="00A036DC">
        <w:trPr>
          <w:trHeight w:val="454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A1D92" w14:textId="77777777" w:rsidR="00F52439" w:rsidRPr="00894B77" w:rsidRDefault="00F52439" w:rsidP="005A5589">
            <w:pPr>
              <w:widowControl w:val="0"/>
              <w:tabs>
                <w:tab w:val="left" w:pos="9719"/>
              </w:tabs>
              <w:overflowPunct w:val="0"/>
              <w:spacing w:after="40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D0A7C" w14:textId="77777777" w:rsidR="00F52439" w:rsidRPr="00894B77" w:rsidRDefault="00F52439" w:rsidP="005A5589">
            <w:pPr>
              <w:widowControl w:val="0"/>
              <w:tabs>
                <w:tab w:val="left" w:pos="9719"/>
              </w:tabs>
              <w:overflowPunct w:val="0"/>
              <w:spacing w:after="4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8037B" w14:textId="77777777" w:rsidR="00F52439" w:rsidRPr="00894B77" w:rsidRDefault="008E417E" w:rsidP="00F65D05">
            <w:pPr>
              <w:widowControl w:val="0"/>
              <w:tabs>
                <w:tab w:val="left" w:pos="9719"/>
              </w:tabs>
              <w:overflowPunct w:val="0"/>
              <w:spacing w:after="40"/>
              <w:ind w:left="284" w:hanging="284"/>
              <w:jc w:val="right"/>
              <w:rPr>
                <w:b/>
                <w:bCs/>
              </w:rPr>
            </w:pPr>
            <w:r w:rsidRPr="00894B77">
              <w:rPr>
                <w:b/>
                <w:bCs/>
              </w:rPr>
              <w:t>%</w:t>
            </w:r>
          </w:p>
        </w:tc>
      </w:tr>
    </w:tbl>
    <w:p w14:paraId="5061DD88" w14:textId="1965E4B6" w:rsidR="00F52439" w:rsidRPr="00894B77" w:rsidRDefault="008E417E" w:rsidP="0084418A">
      <w:pPr>
        <w:widowControl w:val="0"/>
        <w:numPr>
          <w:ilvl w:val="1"/>
          <w:numId w:val="30"/>
        </w:numPr>
        <w:suppressAutoHyphens w:val="0"/>
        <w:overflowPunct w:val="0"/>
        <w:spacing w:before="120" w:after="0" w:line="240" w:lineRule="auto"/>
        <w:ind w:left="0" w:hanging="284"/>
        <w:textAlignment w:val="baseline"/>
        <w:rPr>
          <w:kern w:val="2"/>
          <w:lang w:eastAsia="pl-PL"/>
        </w:rPr>
      </w:pPr>
      <w:r w:rsidRPr="00894B77">
        <w:rPr>
          <w:kern w:val="2"/>
          <w:lang w:eastAsia="pl-PL"/>
        </w:rPr>
        <w:t>Zostaliśmy poinformowani, iż zgodnie z art. 13 ogólnego rozporządzenia o ochronie danych osobowych z</w:t>
      </w:r>
      <w:r w:rsidR="00E273A6" w:rsidRPr="00894B77">
        <w:rPr>
          <w:kern w:val="2"/>
          <w:lang w:eastAsia="pl-PL"/>
        </w:rPr>
        <w:t> </w:t>
      </w:r>
      <w:r w:rsidRPr="00894B77">
        <w:rPr>
          <w:kern w:val="2"/>
          <w:lang w:eastAsia="pl-PL"/>
        </w:rPr>
        <w:t>dnia 27 kwietnia 2016r., w przypadku niniejszego postępowania:</w:t>
      </w:r>
    </w:p>
    <w:p w14:paraId="0D6A6628" w14:textId="003DA115" w:rsidR="00CB4FA4" w:rsidRPr="00894B77" w:rsidRDefault="00CB4FA4" w:rsidP="0084418A">
      <w:pPr>
        <w:widowControl w:val="0"/>
        <w:numPr>
          <w:ilvl w:val="2"/>
          <w:numId w:val="30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894B77">
        <w:rPr>
          <w:sz w:val="18"/>
          <w:szCs w:val="18"/>
        </w:rPr>
        <w:t>Administratorem danych osobowych jest Miejskie Centrum Usług Wspólnych z siedzibą w Radomiu, ul. Pułaskiego</w:t>
      </w:r>
      <w:r w:rsidR="004325D9" w:rsidRPr="00894B77">
        <w:rPr>
          <w:sz w:val="18"/>
          <w:szCs w:val="18"/>
        </w:rPr>
        <w:t> </w:t>
      </w:r>
      <w:r w:rsidRPr="00894B77">
        <w:rPr>
          <w:sz w:val="18"/>
          <w:szCs w:val="18"/>
        </w:rPr>
        <w:t>9, 26-600 Radom.</w:t>
      </w:r>
    </w:p>
    <w:p w14:paraId="45DDC46D" w14:textId="4E6AD47C" w:rsidR="00CB4FA4" w:rsidRPr="00894B77" w:rsidRDefault="00CB4FA4" w:rsidP="0084418A">
      <w:pPr>
        <w:widowControl w:val="0"/>
        <w:numPr>
          <w:ilvl w:val="2"/>
          <w:numId w:val="30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894B77">
        <w:rPr>
          <w:sz w:val="18"/>
          <w:szCs w:val="18"/>
        </w:rPr>
        <w:t>W Miejskim Centrum Usług Wspólnych w Radomiu wyznaczony został Inspektor Ochrony Danych – Tomasz Paprocki, z którym kontakt jest możliwy pod adresem korespondencyjnym: Miejskie Centrum Usług Wspólnych w</w:t>
      </w:r>
      <w:r w:rsidR="004325D9" w:rsidRPr="00894B77">
        <w:rPr>
          <w:sz w:val="18"/>
          <w:szCs w:val="18"/>
        </w:rPr>
        <w:t> </w:t>
      </w:r>
      <w:r w:rsidRPr="00894B77">
        <w:rPr>
          <w:sz w:val="18"/>
          <w:szCs w:val="18"/>
        </w:rPr>
        <w:t>Radomiu, ul. Pułaskiego 9, 26-600 Radom; oraz pod adresem e-mail iodo@cuwradom.pl</w:t>
      </w:r>
      <w:r w:rsidRPr="00894B77">
        <w:rPr>
          <w:kern w:val="2"/>
          <w:sz w:val="18"/>
          <w:szCs w:val="18"/>
          <w:lang w:eastAsia="pl-PL"/>
        </w:rPr>
        <w:t>.</w:t>
      </w:r>
    </w:p>
    <w:p w14:paraId="67C576C4" w14:textId="77777777" w:rsidR="00CB4FA4" w:rsidRPr="00894B77" w:rsidRDefault="00CB4FA4" w:rsidP="0084418A">
      <w:pPr>
        <w:widowControl w:val="0"/>
        <w:numPr>
          <w:ilvl w:val="2"/>
          <w:numId w:val="30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894B77">
        <w:rPr>
          <w:sz w:val="18"/>
          <w:szCs w:val="18"/>
          <w:lang w:eastAsia="pl-PL"/>
        </w:rPr>
        <w:t xml:space="preserve">Pana/Pani dane osobowe przetwarzane będą w celu prowadzenia postępowań w sprawie zamówienia publicznego zgodnie z ustawą z dnia 11 września 2019 r. Prawo Zamówień Publicznych. </w:t>
      </w:r>
      <w:r w:rsidRPr="00894B77">
        <w:rPr>
          <w:sz w:val="18"/>
          <w:szCs w:val="18"/>
        </w:rPr>
        <w:t xml:space="preserve">Przetwarzanie tych danych jest niezbędne, aby Miejskie Centrum Usług Wspólnych z siedzibą w Radomiu mogło prawidłowo wypełniać nałożone na nie obowiązki prawne wynikające </w:t>
      </w:r>
      <w:r w:rsidRPr="00894B77">
        <w:rPr>
          <w:sz w:val="18"/>
          <w:szCs w:val="18"/>
          <w:lang w:eastAsia="pl-PL"/>
        </w:rPr>
        <w:t>na podstawie:</w:t>
      </w:r>
    </w:p>
    <w:p w14:paraId="1D6A2FFF" w14:textId="77777777" w:rsidR="00CB4FA4" w:rsidRPr="00894B77" w:rsidRDefault="00CB4FA4" w:rsidP="0084418A">
      <w:pPr>
        <w:widowControl w:val="0"/>
        <w:numPr>
          <w:ilvl w:val="4"/>
          <w:numId w:val="30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894B77">
        <w:rPr>
          <w:sz w:val="18"/>
          <w:szCs w:val="18"/>
          <w:lang w:eastAsia="pl-PL"/>
        </w:rPr>
        <w:t>art. 6 ust. 1 lit. c RODO przetwarzanie jest niezbędne do wypełnienia obowiązku prawnego ciążącego na administratorze w celu prowadzenia przedmiotowego postępowania o udzielenie zamówienia publicznego oraz jego rozstrzygnięcia, jak również zawarcia umowy w sprawie zamówienia publicznego oraz jej realizacji, a także udokumentowania postępowania o udzielenie zamówienia publicznego i jego archiwizacji;</w:t>
      </w:r>
    </w:p>
    <w:p w14:paraId="0DC0079B" w14:textId="77777777" w:rsidR="00CB4FA4" w:rsidRPr="00894B77" w:rsidRDefault="00CB4FA4" w:rsidP="0084418A">
      <w:pPr>
        <w:widowControl w:val="0"/>
        <w:numPr>
          <w:ilvl w:val="4"/>
          <w:numId w:val="30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894B77">
        <w:rPr>
          <w:sz w:val="18"/>
          <w:szCs w:val="18"/>
          <w:lang w:eastAsia="pl-PL"/>
        </w:rPr>
        <w:t>art. 6 ust. 1 lit. f RODO jako niezbędne do celów wynikających z prawnie uzasadnionych interesów realizowanych przez administratora;</w:t>
      </w:r>
    </w:p>
    <w:p w14:paraId="1AF0811B" w14:textId="077104FA" w:rsidR="00CB4FA4" w:rsidRPr="00894B77" w:rsidRDefault="00CB4FA4" w:rsidP="0084418A">
      <w:pPr>
        <w:widowControl w:val="0"/>
        <w:numPr>
          <w:ilvl w:val="4"/>
          <w:numId w:val="30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894B77">
        <w:rPr>
          <w:sz w:val="18"/>
          <w:szCs w:val="18"/>
          <w:lang w:eastAsia="pl-PL"/>
        </w:rPr>
        <w:t xml:space="preserve">Zarządzenia Prezydenta Miasta Radomia nr </w:t>
      </w:r>
      <w:r w:rsidR="00503BF1" w:rsidRPr="00894B77">
        <w:rPr>
          <w:sz w:val="18"/>
          <w:szCs w:val="18"/>
          <w:lang w:eastAsia="pl-PL"/>
        </w:rPr>
        <w:t>5268/2024 z dnia 20 lutego 2024</w:t>
      </w:r>
      <w:r w:rsidRPr="00894B77">
        <w:rPr>
          <w:sz w:val="18"/>
          <w:szCs w:val="18"/>
          <w:lang w:eastAsia="pl-PL"/>
        </w:rPr>
        <w:t xml:space="preserve"> roku w sprawie wyznaczenia Miejskiego Centrum Usług Wspólnych w Radomiu jako podmiotu wykonującego zadania centralnego zamawiającego w zakresie udzielania zamówień na roboty budowlane, dostawy lub usługi, na rzecz jednostek obsługiwanych.</w:t>
      </w:r>
    </w:p>
    <w:p w14:paraId="17959A57" w14:textId="77777777" w:rsidR="00CB4FA4" w:rsidRPr="00894B77" w:rsidRDefault="00CB4FA4" w:rsidP="0084418A">
      <w:pPr>
        <w:widowControl w:val="0"/>
        <w:numPr>
          <w:ilvl w:val="2"/>
          <w:numId w:val="30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894B77">
        <w:rPr>
          <w:sz w:val="18"/>
          <w:szCs w:val="18"/>
          <w:lang w:eastAsia="pl-PL"/>
        </w:rPr>
        <w:t>Odbiorcami Pana/Pani danych osobowych będą: organy uprawnione na podstawie przepisów prawa do otrzymania Pana/Pani danych osobowych, osoby lub podmioty, którym udostępniona zostanie dokumentacja postępowania w oparciu o art. 18 oraz art. 74 ustawy PZP oraz właściciel Platformy Zakupowej, na której Administrator prowadzi postępowania o udzielenie zamówienia publicznego.</w:t>
      </w:r>
    </w:p>
    <w:p w14:paraId="614EB18D" w14:textId="77777777" w:rsidR="00CB4FA4" w:rsidRPr="00894B77" w:rsidRDefault="00CB4FA4" w:rsidP="0084418A">
      <w:pPr>
        <w:widowControl w:val="0"/>
        <w:numPr>
          <w:ilvl w:val="2"/>
          <w:numId w:val="30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894B77">
        <w:rPr>
          <w:sz w:val="18"/>
          <w:szCs w:val="18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 jeżeli czas trwania umowy przekracza 4 lata, okres przechowywania obejmuje cały czas trwania umowy;</w:t>
      </w:r>
    </w:p>
    <w:p w14:paraId="22FE6609" w14:textId="77777777" w:rsidR="00CB4FA4" w:rsidRPr="00894B77" w:rsidRDefault="00CB4FA4" w:rsidP="0084418A">
      <w:pPr>
        <w:widowControl w:val="0"/>
        <w:numPr>
          <w:ilvl w:val="2"/>
          <w:numId w:val="30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894B77">
        <w:rPr>
          <w:b/>
          <w:bCs/>
          <w:sz w:val="18"/>
          <w:szCs w:val="18"/>
          <w:lang w:eastAsia="pl-PL"/>
        </w:rPr>
        <w:t>Posiada Pan/Pani prawo do:</w:t>
      </w:r>
    </w:p>
    <w:p w14:paraId="149D2BC2" w14:textId="77777777" w:rsidR="00CB4FA4" w:rsidRPr="00894B77" w:rsidRDefault="00CB4FA4" w:rsidP="0084418A">
      <w:pPr>
        <w:widowControl w:val="0"/>
        <w:numPr>
          <w:ilvl w:val="4"/>
          <w:numId w:val="30"/>
        </w:numPr>
        <w:suppressAutoHyphens w:val="0"/>
        <w:overflowPunct w:val="0"/>
        <w:spacing w:after="0" w:line="240" w:lineRule="auto"/>
        <w:ind w:left="426" w:hanging="142"/>
        <w:textAlignment w:val="baseline"/>
        <w:rPr>
          <w:kern w:val="2"/>
          <w:sz w:val="18"/>
          <w:szCs w:val="18"/>
          <w:lang w:eastAsia="pl-PL"/>
        </w:rPr>
      </w:pPr>
      <w:r w:rsidRPr="00894B77">
        <w:rPr>
          <w:rFonts w:eastAsia="Calibri"/>
          <w:sz w:val="18"/>
          <w:szCs w:val="18"/>
          <w:lang w:eastAsia="en-US"/>
        </w:rPr>
        <w:t xml:space="preserve">na podstawie art. 15 RODO </w:t>
      </w:r>
      <w:r w:rsidRPr="00894B77">
        <w:rPr>
          <w:rFonts w:eastAsia="Calibri"/>
          <w:b/>
          <w:bCs/>
          <w:sz w:val="18"/>
          <w:szCs w:val="18"/>
          <w:u w:val="single"/>
          <w:lang w:eastAsia="en-US"/>
        </w:rPr>
        <w:t>prawo dostępu do danych osobowych</w:t>
      </w:r>
      <w:r w:rsidRPr="00894B77">
        <w:rPr>
          <w:rFonts w:eastAsia="Calibri"/>
          <w:sz w:val="18"/>
          <w:szCs w:val="18"/>
          <w:lang w:eastAsia="en-US"/>
        </w:rPr>
        <w:t xml:space="preserve"> Pana/Pani dotyczących;</w:t>
      </w:r>
    </w:p>
    <w:p w14:paraId="6CA465B3" w14:textId="77777777" w:rsidR="00CB4FA4" w:rsidRPr="00894B77" w:rsidRDefault="00CB4FA4" w:rsidP="0084418A">
      <w:pPr>
        <w:widowControl w:val="0"/>
        <w:numPr>
          <w:ilvl w:val="4"/>
          <w:numId w:val="30"/>
        </w:numPr>
        <w:suppressAutoHyphens w:val="0"/>
        <w:overflowPunct w:val="0"/>
        <w:spacing w:after="0" w:line="240" w:lineRule="auto"/>
        <w:ind w:left="426" w:hanging="142"/>
        <w:textAlignment w:val="baseline"/>
        <w:rPr>
          <w:kern w:val="2"/>
          <w:sz w:val="18"/>
          <w:szCs w:val="18"/>
          <w:lang w:eastAsia="pl-PL"/>
        </w:rPr>
      </w:pPr>
      <w:r w:rsidRPr="00894B77">
        <w:rPr>
          <w:rFonts w:eastAsia="Calibri"/>
          <w:sz w:val="18"/>
          <w:szCs w:val="18"/>
          <w:lang w:eastAsia="en-US"/>
        </w:rPr>
        <w:t xml:space="preserve">na podstawie art. 16 RODO </w:t>
      </w:r>
      <w:r w:rsidRPr="00894B77">
        <w:rPr>
          <w:rFonts w:eastAsia="Calibri"/>
          <w:b/>
          <w:bCs/>
          <w:sz w:val="18"/>
          <w:szCs w:val="18"/>
          <w:u w:val="single"/>
          <w:lang w:eastAsia="en-US"/>
        </w:rPr>
        <w:t>prawo do sprostowania lub uzupełnienia</w:t>
      </w:r>
      <w:r w:rsidRPr="00894B77">
        <w:rPr>
          <w:rFonts w:eastAsia="Calibri"/>
          <w:sz w:val="18"/>
          <w:szCs w:val="18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79DE7504" w14:textId="77777777" w:rsidR="00CB4FA4" w:rsidRPr="00894B77" w:rsidRDefault="00CB4FA4" w:rsidP="0084418A">
      <w:pPr>
        <w:widowControl w:val="0"/>
        <w:numPr>
          <w:ilvl w:val="4"/>
          <w:numId w:val="30"/>
        </w:numPr>
        <w:suppressAutoHyphens w:val="0"/>
        <w:overflowPunct w:val="0"/>
        <w:spacing w:after="0" w:line="240" w:lineRule="auto"/>
        <w:ind w:left="426" w:hanging="142"/>
        <w:textAlignment w:val="baseline"/>
        <w:rPr>
          <w:kern w:val="2"/>
          <w:sz w:val="18"/>
          <w:szCs w:val="18"/>
          <w:lang w:eastAsia="pl-PL"/>
        </w:rPr>
      </w:pPr>
      <w:r w:rsidRPr="00894B77">
        <w:rPr>
          <w:rFonts w:eastAsia="Calibri"/>
          <w:sz w:val="18"/>
          <w:szCs w:val="18"/>
          <w:lang w:eastAsia="en-US"/>
        </w:rPr>
        <w:t xml:space="preserve">na podstawie art. 18 RODO </w:t>
      </w:r>
      <w:r w:rsidRPr="00894B77">
        <w:rPr>
          <w:rFonts w:eastAsia="Calibri"/>
          <w:b/>
          <w:bCs/>
          <w:sz w:val="18"/>
          <w:szCs w:val="18"/>
          <w:u w:val="single"/>
          <w:lang w:eastAsia="en-US"/>
        </w:rPr>
        <w:t>prawo żądania od administratora ograniczenia przetwarzania</w:t>
      </w:r>
      <w:r w:rsidRPr="00894B77">
        <w:rPr>
          <w:rFonts w:eastAsia="Calibri"/>
          <w:sz w:val="18"/>
          <w:szCs w:val="18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663C175B" w14:textId="77777777" w:rsidR="00CB4FA4" w:rsidRPr="00894B77" w:rsidRDefault="00CB4FA4" w:rsidP="0084418A">
      <w:pPr>
        <w:widowControl w:val="0"/>
        <w:numPr>
          <w:ilvl w:val="4"/>
          <w:numId w:val="30"/>
        </w:numPr>
        <w:suppressAutoHyphens w:val="0"/>
        <w:overflowPunct w:val="0"/>
        <w:spacing w:after="0" w:line="240" w:lineRule="auto"/>
        <w:ind w:left="426" w:hanging="142"/>
        <w:textAlignment w:val="baseline"/>
        <w:rPr>
          <w:kern w:val="2"/>
          <w:sz w:val="18"/>
          <w:szCs w:val="18"/>
          <w:lang w:eastAsia="pl-PL"/>
        </w:rPr>
      </w:pPr>
      <w:r w:rsidRPr="00894B77">
        <w:rPr>
          <w:rFonts w:eastAsia="Calibri"/>
          <w:sz w:val="18"/>
          <w:szCs w:val="18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2A58F678" w14:textId="77777777" w:rsidR="00CB4FA4" w:rsidRPr="00894B77" w:rsidRDefault="00CB4FA4" w:rsidP="0084418A">
      <w:pPr>
        <w:widowControl w:val="0"/>
        <w:numPr>
          <w:ilvl w:val="2"/>
          <w:numId w:val="30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894B77">
        <w:rPr>
          <w:rFonts w:eastAsia="Calibri"/>
          <w:b/>
          <w:bCs/>
          <w:sz w:val="18"/>
          <w:szCs w:val="18"/>
          <w:lang w:eastAsia="en-US"/>
        </w:rPr>
        <w:t>Nie przysługuje Panu/Pani prawo do:</w:t>
      </w:r>
    </w:p>
    <w:p w14:paraId="31F42F76" w14:textId="77777777" w:rsidR="00CB4FA4" w:rsidRPr="00894B77" w:rsidRDefault="00CB4FA4" w:rsidP="0084418A">
      <w:pPr>
        <w:widowControl w:val="0"/>
        <w:numPr>
          <w:ilvl w:val="4"/>
          <w:numId w:val="30"/>
        </w:numPr>
        <w:suppressAutoHyphens w:val="0"/>
        <w:overflowPunct w:val="0"/>
        <w:spacing w:after="0" w:line="240" w:lineRule="auto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94B77">
        <w:rPr>
          <w:rFonts w:eastAsia="Calibri"/>
          <w:sz w:val="18"/>
          <w:szCs w:val="18"/>
          <w:lang w:eastAsia="en-US"/>
        </w:rPr>
        <w:t xml:space="preserve">w związku z art. 17 ust. 3 lit. b, d lub e RODO </w:t>
      </w:r>
      <w:r w:rsidRPr="00894B77">
        <w:rPr>
          <w:rFonts w:eastAsia="Calibri"/>
          <w:b/>
          <w:bCs/>
          <w:sz w:val="18"/>
          <w:szCs w:val="18"/>
          <w:u w:val="single"/>
          <w:lang w:eastAsia="en-US"/>
        </w:rPr>
        <w:t>prawo do usunięcia</w:t>
      </w:r>
      <w:r w:rsidRPr="00894B77">
        <w:rPr>
          <w:rFonts w:eastAsia="Calibri"/>
          <w:sz w:val="18"/>
          <w:szCs w:val="18"/>
          <w:lang w:eastAsia="en-US"/>
        </w:rPr>
        <w:t xml:space="preserve"> danych osobowych;</w:t>
      </w:r>
    </w:p>
    <w:p w14:paraId="7FCDA1D9" w14:textId="77777777" w:rsidR="00CB4FA4" w:rsidRPr="00894B77" w:rsidRDefault="00CB4FA4" w:rsidP="0084418A">
      <w:pPr>
        <w:widowControl w:val="0"/>
        <w:numPr>
          <w:ilvl w:val="4"/>
          <w:numId w:val="30"/>
        </w:numPr>
        <w:suppressAutoHyphens w:val="0"/>
        <w:overflowPunct w:val="0"/>
        <w:spacing w:after="0" w:line="240" w:lineRule="auto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94B77">
        <w:rPr>
          <w:rFonts w:eastAsia="Calibri"/>
          <w:b/>
          <w:bCs/>
          <w:sz w:val="18"/>
          <w:szCs w:val="18"/>
          <w:u w:val="single"/>
          <w:lang w:eastAsia="en-US"/>
        </w:rPr>
        <w:t>prawo do przenoszenia danych osobowych</w:t>
      </w:r>
      <w:r w:rsidRPr="00894B77">
        <w:rPr>
          <w:rFonts w:eastAsia="Calibri"/>
          <w:sz w:val="18"/>
          <w:szCs w:val="18"/>
          <w:lang w:eastAsia="en-US"/>
        </w:rPr>
        <w:t>, o którym mowa w art. 20 RODO;</w:t>
      </w:r>
    </w:p>
    <w:p w14:paraId="0EC6F5D3" w14:textId="77777777" w:rsidR="00CB4FA4" w:rsidRPr="00894B77" w:rsidRDefault="00CB4FA4" w:rsidP="0084418A">
      <w:pPr>
        <w:widowControl w:val="0"/>
        <w:numPr>
          <w:ilvl w:val="4"/>
          <w:numId w:val="30"/>
        </w:numPr>
        <w:suppressAutoHyphens w:val="0"/>
        <w:overflowPunct w:val="0"/>
        <w:spacing w:after="0" w:line="240" w:lineRule="auto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894B77">
        <w:rPr>
          <w:rFonts w:eastAsia="Calibri"/>
          <w:sz w:val="18"/>
          <w:szCs w:val="18"/>
          <w:lang w:eastAsia="en-US"/>
        </w:rPr>
        <w:t xml:space="preserve">na podstawie art. 21 RODO </w:t>
      </w:r>
      <w:r w:rsidRPr="00894B77">
        <w:rPr>
          <w:rFonts w:eastAsia="Calibri"/>
          <w:b/>
          <w:bCs/>
          <w:sz w:val="18"/>
          <w:szCs w:val="18"/>
          <w:u w:val="single"/>
          <w:lang w:eastAsia="en-US"/>
        </w:rPr>
        <w:t>prawo sprzeciwu</w:t>
      </w:r>
      <w:r w:rsidRPr="00894B77">
        <w:rPr>
          <w:rFonts w:eastAsia="Calibri"/>
          <w:sz w:val="18"/>
          <w:szCs w:val="18"/>
          <w:lang w:eastAsia="en-US"/>
        </w:rPr>
        <w:t>, wobec przetwarzania danych osobowych, gdyż podstawą prawną przetwarzania Pana/Pani danych osobowych jest art. 6 ust. 1 lit. c RODO;</w:t>
      </w:r>
    </w:p>
    <w:p w14:paraId="01D15A07" w14:textId="77777777" w:rsidR="00CB4FA4" w:rsidRPr="00894B77" w:rsidRDefault="00CB4FA4" w:rsidP="0084418A">
      <w:pPr>
        <w:widowControl w:val="0"/>
        <w:numPr>
          <w:ilvl w:val="2"/>
          <w:numId w:val="30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894B77">
        <w:rPr>
          <w:sz w:val="18"/>
          <w:szCs w:val="18"/>
          <w:lang w:eastAsia="pl-PL"/>
        </w:rPr>
        <w:t>Pana/Pani dane osobowe nie będą przekazywane do państw pochodzących z poza Europejskiego Obszaru Gospodarczego (EOG);</w:t>
      </w:r>
    </w:p>
    <w:p w14:paraId="57775EC3" w14:textId="77777777" w:rsidR="00CB4FA4" w:rsidRPr="00894B77" w:rsidRDefault="00CB4FA4" w:rsidP="0084418A">
      <w:pPr>
        <w:widowControl w:val="0"/>
        <w:numPr>
          <w:ilvl w:val="2"/>
          <w:numId w:val="30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894B77">
        <w:rPr>
          <w:sz w:val="18"/>
          <w:szCs w:val="18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7A387E71" w14:textId="77777777" w:rsidR="0054384F" w:rsidRPr="00894B77" w:rsidRDefault="00CB4FA4" w:rsidP="0084418A">
      <w:pPr>
        <w:widowControl w:val="0"/>
        <w:numPr>
          <w:ilvl w:val="2"/>
          <w:numId w:val="30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894B77">
        <w:rPr>
          <w:sz w:val="18"/>
          <w:szCs w:val="18"/>
          <w:lang w:eastAsia="pl-PL"/>
        </w:rPr>
        <w:t>Jednocześnie Zamawiający przypomina o ciążącym na Panu/Pani obowiązku informacyjnym wynikającym z</w:t>
      </w:r>
      <w:r w:rsidR="00E273A6" w:rsidRPr="00894B77">
        <w:rPr>
          <w:sz w:val="18"/>
          <w:szCs w:val="18"/>
          <w:lang w:eastAsia="pl-PL"/>
        </w:rPr>
        <w:t xml:space="preserve"> </w:t>
      </w:r>
      <w:r w:rsidRPr="00894B77">
        <w:rPr>
          <w:sz w:val="18"/>
          <w:szCs w:val="18"/>
          <w:lang w:eastAsia="pl-PL"/>
        </w:rPr>
        <w:t>art. 14 RODO względem osób fizycznych, których dane przekazane zostaną Zamawiającemu w związku z</w:t>
      </w:r>
      <w:r w:rsidR="00E273A6" w:rsidRPr="00894B77">
        <w:rPr>
          <w:sz w:val="18"/>
          <w:szCs w:val="18"/>
          <w:lang w:eastAsia="pl-PL"/>
        </w:rPr>
        <w:t xml:space="preserve"> </w:t>
      </w:r>
      <w:r w:rsidRPr="00894B77">
        <w:rPr>
          <w:sz w:val="18"/>
          <w:szCs w:val="18"/>
          <w:lang w:eastAsia="pl-PL"/>
        </w:rPr>
        <w:t>prowadzonym postępowaniem i które Zamawiający pośrednio pozyska od wykonawcy biorącego udział w postępowaniu, chyba że ma zastosowanie co najmniej jedno z wyłączeń, o których mowa w art. 14 ust. 5 RODO;</w:t>
      </w:r>
    </w:p>
    <w:p w14:paraId="247A5410" w14:textId="77777777" w:rsidR="004325D9" w:rsidRPr="00894B77" w:rsidRDefault="00CB4FA4" w:rsidP="0084418A">
      <w:pPr>
        <w:widowControl w:val="0"/>
        <w:numPr>
          <w:ilvl w:val="2"/>
          <w:numId w:val="30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894B77">
        <w:rPr>
          <w:sz w:val="18"/>
          <w:szCs w:val="18"/>
          <w:lang w:eastAsia="pl-PL"/>
        </w:rPr>
        <w:t>Pana/Pani Dane mogą być przetwarzane w sposób zautomatyzowany (na platformie zakupowej), ale nie będą profilowane.</w:t>
      </w:r>
    </w:p>
    <w:p w14:paraId="08B40AC6" w14:textId="2AEA40F6" w:rsidR="00F52439" w:rsidRPr="00894B77" w:rsidRDefault="004325D9" w:rsidP="0084418A">
      <w:pPr>
        <w:widowControl w:val="0"/>
        <w:numPr>
          <w:ilvl w:val="1"/>
          <w:numId w:val="30"/>
        </w:numPr>
        <w:suppressAutoHyphens w:val="0"/>
        <w:overflowPunct w:val="0"/>
        <w:spacing w:after="0" w:line="240" w:lineRule="auto"/>
        <w:ind w:left="0" w:hanging="284"/>
        <w:textAlignment w:val="baseline"/>
        <w:rPr>
          <w:kern w:val="2"/>
          <w:sz w:val="18"/>
          <w:szCs w:val="18"/>
          <w:lang w:eastAsia="pl-PL"/>
        </w:rPr>
      </w:pPr>
      <w:r w:rsidRPr="00894B77">
        <w:rPr>
          <w:bCs/>
          <w:kern w:val="32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C12A404" w14:textId="77777777" w:rsidR="00F52439" w:rsidRPr="00894B77" w:rsidRDefault="00F52439">
      <w:pPr>
        <w:widowControl w:val="0"/>
        <w:suppressAutoHyphens w:val="0"/>
        <w:overflowPunct w:val="0"/>
        <w:spacing w:after="60"/>
        <w:rPr>
          <w:kern w:val="2"/>
          <w:sz w:val="18"/>
          <w:szCs w:val="18"/>
          <w:lang w:eastAsia="pl-PL"/>
        </w:rPr>
      </w:pPr>
    </w:p>
    <w:p w14:paraId="26147F26" w14:textId="77777777" w:rsidR="00E54EF7" w:rsidRPr="00894B77" w:rsidRDefault="00E54EF7">
      <w:pPr>
        <w:spacing w:after="60"/>
        <w:rPr>
          <w:sz w:val="18"/>
          <w:szCs w:val="18"/>
        </w:rPr>
      </w:pPr>
    </w:p>
    <w:p w14:paraId="66D7D09A" w14:textId="77777777" w:rsidR="005A4FDE" w:rsidRPr="00894B77" w:rsidRDefault="005A4FDE">
      <w:pPr>
        <w:spacing w:after="60"/>
        <w:rPr>
          <w:sz w:val="18"/>
          <w:szCs w:val="18"/>
        </w:rPr>
      </w:pPr>
    </w:p>
    <w:p w14:paraId="2DBDA86E" w14:textId="592C6999" w:rsidR="00F52439" w:rsidRPr="00894B77" w:rsidRDefault="00E54EF7" w:rsidP="00E54EF7">
      <w:pPr>
        <w:spacing w:after="0" w:line="240" w:lineRule="auto"/>
        <w:rPr>
          <w:i/>
          <w:sz w:val="16"/>
          <w:szCs w:val="16"/>
        </w:rPr>
      </w:pPr>
      <w:r w:rsidRPr="00894B77">
        <w:t>……….……. (miejscowość), dnia ……</w:t>
      </w:r>
      <w:proofErr w:type="gramStart"/>
      <w:r w:rsidRPr="00894B77">
        <w:t>…….</w:t>
      </w:r>
      <w:proofErr w:type="gramEnd"/>
      <w:r w:rsidRPr="00894B77">
        <w:t xml:space="preserve">……. r                               </w:t>
      </w:r>
      <w:proofErr w:type="gramStart"/>
      <w:r w:rsidRPr="00894B77">
        <w:t xml:space="preserve"> .</w:t>
      </w:r>
      <w:r w:rsidR="008E417E" w:rsidRPr="00894B77">
        <w:t>…</w:t>
      </w:r>
      <w:proofErr w:type="gramEnd"/>
      <w:r w:rsidR="008E417E" w:rsidRPr="00894B77">
        <w:t>……</w:t>
      </w:r>
      <w:proofErr w:type="gramStart"/>
      <w:r w:rsidRPr="00894B77">
        <w:t>…….</w:t>
      </w:r>
      <w:proofErr w:type="gramEnd"/>
      <w:r w:rsidR="008E417E" w:rsidRPr="00894B77">
        <w:t>………………………</w:t>
      </w:r>
    </w:p>
    <w:p w14:paraId="5FF35D33" w14:textId="78E4D4EA" w:rsidR="00F52439" w:rsidRPr="00894B77" w:rsidRDefault="008E417E" w:rsidP="00E54EF7">
      <w:pPr>
        <w:spacing w:after="0" w:line="240" w:lineRule="auto"/>
        <w:ind w:right="991" w:firstLine="5245"/>
        <w:jc w:val="right"/>
        <w:rPr>
          <w:i/>
          <w:sz w:val="16"/>
          <w:szCs w:val="16"/>
        </w:rPr>
      </w:pPr>
      <w:r w:rsidRPr="00894B77">
        <w:rPr>
          <w:i/>
          <w:sz w:val="16"/>
          <w:szCs w:val="16"/>
        </w:rPr>
        <w:t>(Imię i Nazwisko Wykonawcy/osoby</w:t>
      </w:r>
    </w:p>
    <w:p w14:paraId="164B542F" w14:textId="77777777" w:rsidR="00F52439" w:rsidRPr="00894B77" w:rsidRDefault="008E417E" w:rsidP="00E54EF7">
      <w:pPr>
        <w:spacing w:after="0" w:line="240" w:lineRule="auto"/>
        <w:ind w:firstLine="5245"/>
        <w:jc w:val="center"/>
        <w:rPr>
          <w:sz w:val="21"/>
          <w:szCs w:val="21"/>
        </w:rPr>
      </w:pPr>
      <w:bookmarkStart w:id="53" w:name="_Hlk8995499"/>
      <w:r w:rsidRPr="00894B77">
        <w:rPr>
          <w:i/>
          <w:sz w:val="16"/>
          <w:szCs w:val="16"/>
        </w:rPr>
        <w:t>uprawnionej do reprezentowania Wykonawcy)</w:t>
      </w:r>
      <w:bookmarkEnd w:id="53"/>
    </w:p>
    <w:p w14:paraId="061D5E69" w14:textId="7663E707" w:rsidR="00AA66CF" w:rsidRPr="0073414C" w:rsidRDefault="0054384F" w:rsidP="00970108">
      <w:pPr>
        <w:spacing w:after="0" w:line="240" w:lineRule="auto"/>
        <w:rPr>
          <w:i/>
          <w:iCs/>
          <w:sz w:val="18"/>
          <w:szCs w:val="18"/>
        </w:rPr>
      </w:pPr>
      <w:r w:rsidRPr="00894B77">
        <w:rPr>
          <w:b/>
          <w:sz w:val="18"/>
          <w:szCs w:val="18"/>
        </w:rPr>
        <w:t xml:space="preserve">Ofertę na podstawie art. 63 ust. 2 ustawy Pzp pod rygorem nieważności należy sporządzić w formie elektronicznej lub w postaci elektronicznej, opatrzeć podpisem zaufanym lub podpisem osobistym przez osobę uprawnioną do reprezentowania Wykonawcy, następnie należy złożyć za pośrednictwem przycisku „Złóż ofertę” widocznego w szczegółach postępowania w zakładce „Oferty/wnioski” dostępnej po zalogowaniu na konto Wykonawcy w portalu e-Zamówienia, w sposób zgodny z Instrukcją korzystania z </w:t>
      </w:r>
      <w:r w:rsidR="00E54EF7" w:rsidRPr="00894B77">
        <w:rPr>
          <w:b/>
          <w:sz w:val="18"/>
          <w:szCs w:val="18"/>
        </w:rPr>
        <w:t>https://ezamowienia.gov.pl/</w:t>
      </w:r>
    </w:p>
    <w:sectPr w:rsidR="00AA66CF" w:rsidRPr="0073414C" w:rsidSect="0073414C">
      <w:headerReference w:type="default" r:id="rId8"/>
      <w:footerReference w:type="default" r:id="rId9"/>
      <w:pgSz w:w="11906" w:h="16838" w:code="9"/>
      <w:pgMar w:top="794" w:right="1134" w:bottom="794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AB7EB" w14:textId="77777777" w:rsidR="002A2C22" w:rsidRDefault="002A2C22">
      <w:pPr>
        <w:spacing w:after="0" w:line="240" w:lineRule="auto"/>
      </w:pPr>
      <w:r>
        <w:separator/>
      </w:r>
    </w:p>
  </w:endnote>
  <w:endnote w:type="continuationSeparator" w:id="0">
    <w:p w14:paraId="0DBBFD29" w14:textId="77777777" w:rsidR="002A2C22" w:rsidRDefault="002A2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2DCDD59F" w:rsidR="008C4CBA" w:rsidRDefault="008C4CBA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45AA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FC20C" w14:textId="77777777" w:rsidR="002A2C22" w:rsidRDefault="002A2C22">
      <w:pPr>
        <w:spacing w:after="0" w:line="240" w:lineRule="auto"/>
      </w:pPr>
      <w:r>
        <w:separator/>
      </w:r>
    </w:p>
  </w:footnote>
  <w:footnote w:type="continuationSeparator" w:id="0">
    <w:p w14:paraId="45AE6B43" w14:textId="77777777" w:rsidR="002A2C22" w:rsidRDefault="002A2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6BB96" w14:textId="74AF3A61" w:rsidR="008C4CBA" w:rsidRPr="00061785" w:rsidRDefault="008C4CBA">
    <w:r w:rsidRPr="00061785">
      <w:t>Znak sprawy: DZP.271.1.</w:t>
    </w:r>
    <w:r w:rsidR="00AA66CF">
      <w:t>1</w:t>
    </w:r>
    <w:r w:rsidR="005933E8">
      <w:t>11</w:t>
    </w:r>
    <w:r w:rsidRPr="00061785">
      <w:t>.202</w:t>
    </w:r>
    <w:r w:rsidR="005933E8">
      <w:t>5</w:t>
    </w:r>
    <w:r w:rsidR="00173A4E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2BA95E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3"/>
    <w:multiLevelType w:val="singleLevel"/>
    <w:tmpl w:val="8F0C3CF6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2" w15:restartNumberingAfterBreak="0">
    <w:nsid w:val="00000005"/>
    <w:multiLevelType w:val="multilevel"/>
    <w:tmpl w:val="4FA83A4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Arial" w:hAnsi="Arial" w:cs="Arial"/>
        <w:szCs w:val="20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7"/>
    <w:multiLevelType w:val="multilevel"/>
    <w:tmpl w:val="E730AAA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85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9"/>
    <w:multiLevelType w:val="multilevel"/>
    <w:tmpl w:val="1E06340A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567" w:hanging="283"/>
      </w:pPr>
      <w:rPr>
        <w:rFonts w:eastAsia="TimesNewRoman" w:cs="Arial" w:hint="default"/>
        <w:szCs w:val="20"/>
      </w:r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567" w:hanging="283"/>
      </w:pPr>
      <w:rPr>
        <w:rFonts w:eastAsia="TimesNewRoman" w:cs="Arial" w:hint="default"/>
        <w:szCs w:val="20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567" w:hanging="283"/>
      </w:pPr>
      <w:rPr>
        <w:rFonts w:ascii="Arial" w:eastAsia="TimesNewRoman" w:hAnsi="Arial" w:cs="Arial" w:hint="default"/>
        <w:szCs w:val="20"/>
      </w:rPr>
    </w:lvl>
  </w:abstractNum>
  <w:abstractNum w:abstractNumId="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sz w:val="20"/>
        <w:szCs w:val="20"/>
      </w:rPr>
    </w:lvl>
  </w:abstractNum>
  <w:abstractNum w:abstractNumId="11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sz w:val="20"/>
        <w:szCs w:val="20"/>
      </w:rPr>
    </w:lvl>
  </w:abstractNum>
  <w:abstractNum w:abstractNumId="12" w15:restartNumberingAfterBreak="0">
    <w:nsid w:val="0000001F"/>
    <w:multiLevelType w:val="multilevel"/>
    <w:tmpl w:val="0E8443C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00000022"/>
    <w:multiLevelType w:val="singleLevel"/>
    <w:tmpl w:val="3EBE48B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color w:val="000000"/>
        <w:sz w:val="20"/>
        <w:szCs w:val="20"/>
      </w:rPr>
    </w:lvl>
  </w:abstractNum>
  <w:abstractNum w:abstractNumId="1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5" w15:restartNumberingAfterBreak="0">
    <w:nsid w:val="017B684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trike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trike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16" w15:restartNumberingAfterBreak="0">
    <w:nsid w:val="037C6069"/>
    <w:multiLevelType w:val="hybridMultilevel"/>
    <w:tmpl w:val="FE90981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3C37E18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18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0707"/>
        </w:tabs>
        <w:ind w:left="1070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578"/>
        </w:tabs>
        <w:ind w:left="10578" w:hanging="360"/>
      </w:pPr>
    </w:lvl>
    <w:lvl w:ilvl="2">
      <w:start w:val="1"/>
      <w:numFmt w:val="decimal"/>
      <w:lvlText w:val="%3."/>
      <w:lvlJc w:val="left"/>
      <w:pPr>
        <w:tabs>
          <w:tab w:val="num" w:pos="10938"/>
        </w:tabs>
        <w:ind w:left="10938" w:hanging="360"/>
      </w:pPr>
    </w:lvl>
    <w:lvl w:ilvl="3">
      <w:start w:val="1"/>
      <w:numFmt w:val="decimal"/>
      <w:lvlText w:val="%4."/>
      <w:lvlJc w:val="left"/>
      <w:pPr>
        <w:tabs>
          <w:tab w:val="num" w:pos="11298"/>
        </w:tabs>
        <w:ind w:left="11298" w:hanging="360"/>
      </w:pPr>
    </w:lvl>
    <w:lvl w:ilvl="4">
      <w:start w:val="1"/>
      <w:numFmt w:val="decimal"/>
      <w:lvlText w:val="%5."/>
      <w:lvlJc w:val="left"/>
      <w:pPr>
        <w:tabs>
          <w:tab w:val="num" w:pos="11658"/>
        </w:tabs>
        <w:ind w:left="11658" w:hanging="360"/>
      </w:pPr>
    </w:lvl>
    <w:lvl w:ilvl="5">
      <w:start w:val="1"/>
      <w:numFmt w:val="decimal"/>
      <w:lvlText w:val="%6."/>
      <w:lvlJc w:val="left"/>
      <w:pPr>
        <w:tabs>
          <w:tab w:val="num" w:pos="12018"/>
        </w:tabs>
        <w:ind w:left="12018" w:hanging="360"/>
      </w:pPr>
    </w:lvl>
    <w:lvl w:ilvl="6">
      <w:start w:val="1"/>
      <w:numFmt w:val="decimal"/>
      <w:lvlText w:val="%7."/>
      <w:lvlJc w:val="left"/>
      <w:pPr>
        <w:tabs>
          <w:tab w:val="num" w:pos="12378"/>
        </w:tabs>
        <w:ind w:left="12378" w:hanging="360"/>
      </w:pPr>
    </w:lvl>
    <w:lvl w:ilvl="7">
      <w:start w:val="1"/>
      <w:numFmt w:val="decimal"/>
      <w:lvlText w:val="%8."/>
      <w:lvlJc w:val="left"/>
      <w:pPr>
        <w:tabs>
          <w:tab w:val="num" w:pos="12738"/>
        </w:tabs>
        <w:ind w:left="12738" w:hanging="360"/>
      </w:pPr>
    </w:lvl>
    <w:lvl w:ilvl="8">
      <w:start w:val="1"/>
      <w:numFmt w:val="decimal"/>
      <w:lvlText w:val="%9."/>
      <w:lvlJc w:val="left"/>
      <w:pPr>
        <w:tabs>
          <w:tab w:val="num" w:pos="13098"/>
        </w:tabs>
        <w:ind w:left="13098" w:hanging="360"/>
      </w:pPr>
    </w:lvl>
  </w:abstractNum>
  <w:abstractNum w:abstractNumId="19" w15:restartNumberingAfterBreak="0">
    <w:nsid w:val="09D27E74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0" w15:restartNumberingAfterBreak="0">
    <w:nsid w:val="0A9934DC"/>
    <w:multiLevelType w:val="multilevel"/>
    <w:tmpl w:val="5FCA30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0AB32F8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trike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trike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22" w15:restartNumberingAfterBreak="0">
    <w:nsid w:val="0BD060F5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3" w15:restartNumberingAfterBreak="0">
    <w:nsid w:val="0BE800D6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CDA26E3"/>
    <w:multiLevelType w:val="multilevel"/>
    <w:tmpl w:val="BFD4AA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3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304" w:hanging="584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5" w15:restartNumberingAfterBreak="0">
    <w:nsid w:val="10DC6C3D"/>
    <w:multiLevelType w:val="multilevel"/>
    <w:tmpl w:val="104456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11C558F3"/>
    <w:multiLevelType w:val="multilevel"/>
    <w:tmpl w:val="D8C20766"/>
    <w:name w:val="WW8Num202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27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9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0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2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 w15:restartNumberingAfterBreak="0">
    <w:nsid w:val="1FF9405D"/>
    <w:multiLevelType w:val="multilevel"/>
    <w:tmpl w:val="164EFE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4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247E227C"/>
    <w:multiLevelType w:val="multilevel"/>
    <w:tmpl w:val="7B0264F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263E5200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2BEF203B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38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E0289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0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3E156D4B"/>
    <w:multiLevelType w:val="multilevel"/>
    <w:tmpl w:val="104456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2" w15:restartNumberingAfterBreak="0">
    <w:nsid w:val="3FEB6345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3" w15:restartNumberingAfterBreak="0">
    <w:nsid w:val="41745126"/>
    <w:multiLevelType w:val="multilevel"/>
    <w:tmpl w:val="AC803CF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4" w15:restartNumberingAfterBreak="0">
    <w:nsid w:val="44955D1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5" w15:restartNumberingAfterBreak="0">
    <w:nsid w:val="47F549CF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6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4B1E02C7"/>
    <w:multiLevelType w:val="multilevel"/>
    <w:tmpl w:val="4D9020D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48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9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50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4DA911A1"/>
    <w:multiLevelType w:val="multilevel"/>
    <w:tmpl w:val="EEB2EC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11761B"/>
    <w:multiLevelType w:val="multilevel"/>
    <w:tmpl w:val="C9DC849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6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7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5F562F29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59" w15:restartNumberingAfterBreak="0">
    <w:nsid w:val="5FFD49ED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60" w15:restartNumberingAfterBreak="0">
    <w:nsid w:val="64211824"/>
    <w:multiLevelType w:val="multilevel"/>
    <w:tmpl w:val="13A298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1" w15:restartNumberingAfterBreak="0">
    <w:nsid w:val="6555353E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62" w15:restartNumberingAfterBreak="0">
    <w:nsid w:val="6BE20B60"/>
    <w:multiLevelType w:val="multilevel"/>
    <w:tmpl w:val="AC803CF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3" w15:restartNumberingAfterBreak="0">
    <w:nsid w:val="6F8919ED"/>
    <w:multiLevelType w:val="multilevel"/>
    <w:tmpl w:val="614866B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4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FCB02FC"/>
    <w:multiLevelType w:val="multilevel"/>
    <w:tmpl w:val="0C7A16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6" w15:restartNumberingAfterBreak="0">
    <w:nsid w:val="79045806"/>
    <w:multiLevelType w:val="multilevel"/>
    <w:tmpl w:val="3B6048C6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79B032CA"/>
    <w:multiLevelType w:val="multilevel"/>
    <w:tmpl w:val="BFD4AA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3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304" w:hanging="584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8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7C290F30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bCs/>
        <w:i w:val="0"/>
        <w:sz w:val="18"/>
        <w:szCs w:val="18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70" w15:restartNumberingAfterBreak="0">
    <w:nsid w:val="7E8F7AD0"/>
    <w:multiLevelType w:val="multilevel"/>
    <w:tmpl w:val="724A0E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1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95552699">
    <w:abstractNumId w:val="18"/>
  </w:num>
  <w:num w:numId="2" w16cid:durableId="272245667">
    <w:abstractNumId w:val="52"/>
  </w:num>
  <w:num w:numId="3" w16cid:durableId="2062555862">
    <w:abstractNumId w:val="46"/>
  </w:num>
  <w:num w:numId="4" w16cid:durableId="256330089">
    <w:abstractNumId w:val="19"/>
  </w:num>
  <w:num w:numId="5" w16cid:durableId="525945179">
    <w:abstractNumId w:val="49"/>
  </w:num>
  <w:num w:numId="6" w16cid:durableId="1558080813">
    <w:abstractNumId w:val="31"/>
  </w:num>
  <w:num w:numId="7" w16cid:durableId="593590272">
    <w:abstractNumId w:val="40"/>
  </w:num>
  <w:num w:numId="8" w16cid:durableId="1701390258">
    <w:abstractNumId w:val="35"/>
  </w:num>
  <w:num w:numId="9" w16cid:durableId="264923637">
    <w:abstractNumId w:val="71"/>
  </w:num>
  <w:num w:numId="10" w16cid:durableId="122892348">
    <w:abstractNumId w:val="57"/>
  </w:num>
  <w:num w:numId="11" w16cid:durableId="246620703">
    <w:abstractNumId w:val="24"/>
  </w:num>
  <w:num w:numId="12" w16cid:durableId="1195004013">
    <w:abstractNumId w:val="50"/>
  </w:num>
  <w:num w:numId="13" w16cid:durableId="208808824">
    <w:abstractNumId w:val="29"/>
  </w:num>
  <w:num w:numId="14" w16cid:durableId="1285579434">
    <w:abstractNumId w:val="66"/>
  </w:num>
  <w:num w:numId="15" w16cid:durableId="1620450942">
    <w:abstractNumId w:val="32"/>
  </w:num>
  <w:num w:numId="16" w16cid:durableId="1811512436">
    <w:abstractNumId w:val="27"/>
  </w:num>
  <w:num w:numId="17" w16cid:durableId="1701323081">
    <w:abstractNumId w:val="56"/>
  </w:num>
  <w:num w:numId="18" w16cid:durableId="1744180869">
    <w:abstractNumId w:val="20"/>
  </w:num>
  <w:num w:numId="19" w16cid:durableId="167595291">
    <w:abstractNumId w:val="60"/>
  </w:num>
  <w:num w:numId="20" w16cid:durableId="628508874">
    <w:abstractNumId w:val="70"/>
  </w:num>
  <w:num w:numId="21" w16cid:durableId="1276402539">
    <w:abstractNumId w:val="63"/>
  </w:num>
  <w:num w:numId="22" w16cid:durableId="205607685">
    <w:abstractNumId w:val="55"/>
  </w:num>
  <w:num w:numId="23" w16cid:durableId="1588925681">
    <w:abstractNumId w:val="33"/>
  </w:num>
  <w:num w:numId="24" w16cid:durableId="1399867803">
    <w:abstractNumId w:val="28"/>
  </w:num>
  <w:num w:numId="25" w16cid:durableId="997928502">
    <w:abstractNumId w:val="34"/>
  </w:num>
  <w:num w:numId="26" w16cid:durableId="235822231">
    <w:abstractNumId w:val="48"/>
  </w:num>
  <w:num w:numId="27" w16cid:durableId="772820119">
    <w:abstractNumId w:val="65"/>
  </w:num>
  <w:num w:numId="28" w16cid:durableId="1129737757">
    <w:abstractNumId w:val="51"/>
  </w:num>
  <w:num w:numId="29" w16cid:durableId="1456293072">
    <w:abstractNumId w:val="44"/>
  </w:num>
  <w:num w:numId="30" w16cid:durableId="1612935306">
    <w:abstractNumId w:val="43"/>
  </w:num>
  <w:num w:numId="31" w16cid:durableId="85418835">
    <w:abstractNumId w:val="25"/>
  </w:num>
  <w:num w:numId="32" w16cid:durableId="277105393">
    <w:abstractNumId w:val="54"/>
  </w:num>
  <w:num w:numId="33" w16cid:durableId="987245627">
    <w:abstractNumId w:val="64"/>
  </w:num>
  <w:num w:numId="34" w16cid:durableId="974722358">
    <w:abstractNumId w:val="38"/>
  </w:num>
  <w:num w:numId="35" w16cid:durableId="2004819657">
    <w:abstractNumId w:val="53"/>
  </w:num>
  <w:num w:numId="36" w16cid:durableId="1022315572">
    <w:abstractNumId w:val="30"/>
  </w:num>
  <w:num w:numId="37" w16cid:durableId="387731522">
    <w:abstractNumId w:val="68"/>
  </w:num>
  <w:num w:numId="38" w16cid:durableId="562569478">
    <w:abstractNumId w:val="21"/>
  </w:num>
  <w:num w:numId="39" w16cid:durableId="742726377">
    <w:abstractNumId w:val="0"/>
  </w:num>
  <w:num w:numId="40" w16cid:durableId="108088981">
    <w:abstractNumId w:val="1"/>
  </w:num>
  <w:num w:numId="41" w16cid:durableId="1313094841">
    <w:abstractNumId w:val="2"/>
  </w:num>
  <w:num w:numId="42" w16cid:durableId="1284536345">
    <w:abstractNumId w:val="3"/>
  </w:num>
  <w:num w:numId="43" w16cid:durableId="577445088">
    <w:abstractNumId w:val="4"/>
  </w:num>
  <w:num w:numId="44" w16cid:durableId="1687945404">
    <w:abstractNumId w:val="5"/>
  </w:num>
  <w:num w:numId="45" w16cid:durableId="105395873">
    <w:abstractNumId w:val="9"/>
  </w:num>
  <w:num w:numId="46" w16cid:durableId="1602376918">
    <w:abstractNumId w:val="10"/>
  </w:num>
  <w:num w:numId="47" w16cid:durableId="742802323">
    <w:abstractNumId w:val="11"/>
  </w:num>
  <w:num w:numId="48" w16cid:durableId="1905487738">
    <w:abstractNumId w:val="12"/>
  </w:num>
  <w:num w:numId="49" w16cid:durableId="994843929">
    <w:abstractNumId w:val="13"/>
  </w:num>
  <w:num w:numId="50" w16cid:durableId="297809215">
    <w:abstractNumId w:val="14"/>
  </w:num>
  <w:num w:numId="51" w16cid:durableId="1414741883">
    <w:abstractNumId w:val="17"/>
  </w:num>
  <w:num w:numId="52" w16cid:durableId="2058821929">
    <w:abstractNumId w:val="45"/>
  </w:num>
  <w:num w:numId="53" w16cid:durableId="1199394048">
    <w:abstractNumId w:val="42"/>
  </w:num>
  <w:num w:numId="54" w16cid:durableId="2050956282">
    <w:abstractNumId w:val="69"/>
  </w:num>
  <w:num w:numId="55" w16cid:durableId="1671908471">
    <w:abstractNumId w:val="58"/>
  </w:num>
  <w:num w:numId="56" w16cid:durableId="698162926">
    <w:abstractNumId w:val="47"/>
  </w:num>
  <w:num w:numId="57" w16cid:durableId="267087012">
    <w:abstractNumId w:val="37"/>
  </w:num>
  <w:num w:numId="58" w16cid:durableId="619265697">
    <w:abstractNumId w:val="62"/>
  </w:num>
  <w:num w:numId="59" w16cid:durableId="1403599906">
    <w:abstractNumId w:val="22"/>
  </w:num>
  <w:num w:numId="60" w16cid:durableId="1548643297">
    <w:abstractNumId w:val="16"/>
  </w:num>
  <w:num w:numId="61" w16cid:durableId="718359166">
    <w:abstractNumId w:val="15"/>
  </w:num>
  <w:num w:numId="62" w16cid:durableId="523250355">
    <w:abstractNumId w:val="41"/>
  </w:num>
  <w:num w:numId="63" w16cid:durableId="1026636948">
    <w:abstractNumId w:val="59"/>
  </w:num>
  <w:num w:numId="64" w16cid:durableId="593250265">
    <w:abstractNumId w:val="36"/>
  </w:num>
  <w:num w:numId="65" w16cid:durableId="561216849">
    <w:abstractNumId w:val="67"/>
  </w:num>
  <w:num w:numId="66" w16cid:durableId="1079594695">
    <w:abstractNumId w:val="23"/>
  </w:num>
  <w:num w:numId="67" w16cid:durableId="1062369800">
    <w:abstractNumId w:val="61"/>
  </w:num>
  <w:num w:numId="68" w16cid:durableId="308899745">
    <w:abstractNumId w:val="3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0500B"/>
    <w:rsid w:val="00005B98"/>
    <w:rsid w:val="00012F97"/>
    <w:rsid w:val="00015DEE"/>
    <w:rsid w:val="000228C8"/>
    <w:rsid w:val="00024516"/>
    <w:rsid w:val="0002775C"/>
    <w:rsid w:val="00030F10"/>
    <w:rsid w:val="00035EB2"/>
    <w:rsid w:val="0004450C"/>
    <w:rsid w:val="00052BD0"/>
    <w:rsid w:val="000548FE"/>
    <w:rsid w:val="00060B59"/>
    <w:rsid w:val="00061785"/>
    <w:rsid w:val="00065D56"/>
    <w:rsid w:val="000704C2"/>
    <w:rsid w:val="00070E21"/>
    <w:rsid w:val="000742D6"/>
    <w:rsid w:val="00075DC1"/>
    <w:rsid w:val="00076DCB"/>
    <w:rsid w:val="00084A38"/>
    <w:rsid w:val="00086684"/>
    <w:rsid w:val="00092753"/>
    <w:rsid w:val="00092D38"/>
    <w:rsid w:val="00094098"/>
    <w:rsid w:val="0009460F"/>
    <w:rsid w:val="000946FB"/>
    <w:rsid w:val="00096297"/>
    <w:rsid w:val="000A0895"/>
    <w:rsid w:val="000A0ED1"/>
    <w:rsid w:val="000A39C5"/>
    <w:rsid w:val="000B71E1"/>
    <w:rsid w:val="000B7EA1"/>
    <w:rsid w:val="000C6371"/>
    <w:rsid w:val="000E0193"/>
    <w:rsid w:val="000E13E6"/>
    <w:rsid w:val="000E4219"/>
    <w:rsid w:val="000E5462"/>
    <w:rsid w:val="000E65B8"/>
    <w:rsid w:val="000F1CF4"/>
    <w:rsid w:val="000F3386"/>
    <w:rsid w:val="000F6715"/>
    <w:rsid w:val="00105B6B"/>
    <w:rsid w:val="00107E4D"/>
    <w:rsid w:val="00127265"/>
    <w:rsid w:val="00132F65"/>
    <w:rsid w:val="00134309"/>
    <w:rsid w:val="00134B1D"/>
    <w:rsid w:val="00135D10"/>
    <w:rsid w:val="001524EC"/>
    <w:rsid w:val="001535DD"/>
    <w:rsid w:val="001539A9"/>
    <w:rsid w:val="00156662"/>
    <w:rsid w:val="00156A3B"/>
    <w:rsid w:val="00161065"/>
    <w:rsid w:val="00161DA8"/>
    <w:rsid w:val="0016564F"/>
    <w:rsid w:val="001659E8"/>
    <w:rsid w:val="001736CB"/>
    <w:rsid w:val="00173A4E"/>
    <w:rsid w:val="00182AE8"/>
    <w:rsid w:val="00183F08"/>
    <w:rsid w:val="00185605"/>
    <w:rsid w:val="00186F40"/>
    <w:rsid w:val="001A0816"/>
    <w:rsid w:val="001C2517"/>
    <w:rsid w:val="001C2870"/>
    <w:rsid w:val="001C3BD1"/>
    <w:rsid w:val="001C6034"/>
    <w:rsid w:val="001D0E0A"/>
    <w:rsid w:val="001D4202"/>
    <w:rsid w:val="001D7AD5"/>
    <w:rsid w:val="001E05F2"/>
    <w:rsid w:val="001E3803"/>
    <w:rsid w:val="001E4E86"/>
    <w:rsid w:val="00206FD8"/>
    <w:rsid w:val="002127C1"/>
    <w:rsid w:val="00215534"/>
    <w:rsid w:val="00220292"/>
    <w:rsid w:val="002247DE"/>
    <w:rsid w:val="002262EC"/>
    <w:rsid w:val="002264D0"/>
    <w:rsid w:val="002269FB"/>
    <w:rsid w:val="00231635"/>
    <w:rsid w:val="0023652F"/>
    <w:rsid w:val="002446BC"/>
    <w:rsid w:val="002472F9"/>
    <w:rsid w:val="00252B49"/>
    <w:rsid w:val="00255CAE"/>
    <w:rsid w:val="00260577"/>
    <w:rsid w:val="00260C0D"/>
    <w:rsid w:val="00261860"/>
    <w:rsid w:val="00265055"/>
    <w:rsid w:val="00266486"/>
    <w:rsid w:val="00270650"/>
    <w:rsid w:val="002741AB"/>
    <w:rsid w:val="00274BAE"/>
    <w:rsid w:val="00280FBF"/>
    <w:rsid w:val="0028368A"/>
    <w:rsid w:val="0028395C"/>
    <w:rsid w:val="0028684D"/>
    <w:rsid w:val="00291FA3"/>
    <w:rsid w:val="00291FEA"/>
    <w:rsid w:val="002A2C22"/>
    <w:rsid w:val="002A770C"/>
    <w:rsid w:val="002B0EB3"/>
    <w:rsid w:val="002B1277"/>
    <w:rsid w:val="002B6A61"/>
    <w:rsid w:val="002E1920"/>
    <w:rsid w:val="002E3322"/>
    <w:rsid w:val="002E4704"/>
    <w:rsid w:val="002F5D0E"/>
    <w:rsid w:val="002F6DB0"/>
    <w:rsid w:val="00304769"/>
    <w:rsid w:val="00310D97"/>
    <w:rsid w:val="00315B81"/>
    <w:rsid w:val="00316B13"/>
    <w:rsid w:val="003231B3"/>
    <w:rsid w:val="00331D96"/>
    <w:rsid w:val="00332491"/>
    <w:rsid w:val="003324B9"/>
    <w:rsid w:val="003334CA"/>
    <w:rsid w:val="003379FE"/>
    <w:rsid w:val="00345411"/>
    <w:rsid w:val="00346BC2"/>
    <w:rsid w:val="00346CA5"/>
    <w:rsid w:val="00350DF1"/>
    <w:rsid w:val="003568EA"/>
    <w:rsid w:val="003657D6"/>
    <w:rsid w:val="00365BF8"/>
    <w:rsid w:val="00371A79"/>
    <w:rsid w:val="00372C46"/>
    <w:rsid w:val="00376487"/>
    <w:rsid w:val="00377720"/>
    <w:rsid w:val="003945BD"/>
    <w:rsid w:val="00397BD3"/>
    <w:rsid w:val="003A03FE"/>
    <w:rsid w:val="003B7354"/>
    <w:rsid w:val="003C17CA"/>
    <w:rsid w:val="003C3153"/>
    <w:rsid w:val="003C43A0"/>
    <w:rsid w:val="003C4B50"/>
    <w:rsid w:val="003D12EB"/>
    <w:rsid w:val="003D178F"/>
    <w:rsid w:val="003D180B"/>
    <w:rsid w:val="003D1930"/>
    <w:rsid w:val="003D6F58"/>
    <w:rsid w:val="003E61AA"/>
    <w:rsid w:val="003F0C6A"/>
    <w:rsid w:val="003F2693"/>
    <w:rsid w:val="003F5BF7"/>
    <w:rsid w:val="003F67B6"/>
    <w:rsid w:val="0040091F"/>
    <w:rsid w:val="004025C9"/>
    <w:rsid w:val="00412CE4"/>
    <w:rsid w:val="004219F8"/>
    <w:rsid w:val="0043034E"/>
    <w:rsid w:val="004325D9"/>
    <w:rsid w:val="00434327"/>
    <w:rsid w:val="0043461C"/>
    <w:rsid w:val="00435950"/>
    <w:rsid w:val="00436164"/>
    <w:rsid w:val="0044112B"/>
    <w:rsid w:val="00465C6C"/>
    <w:rsid w:val="00467E1B"/>
    <w:rsid w:val="00493908"/>
    <w:rsid w:val="004B1E65"/>
    <w:rsid w:val="004B29AB"/>
    <w:rsid w:val="004B4E08"/>
    <w:rsid w:val="004C19ED"/>
    <w:rsid w:val="004C2262"/>
    <w:rsid w:val="004F2B0C"/>
    <w:rsid w:val="004F75D4"/>
    <w:rsid w:val="004F7AEB"/>
    <w:rsid w:val="005021B5"/>
    <w:rsid w:val="00503BF1"/>
    <w:rsid w:val="00504DF0"/>
    <w:rsid w:val="00507322"/>
    <w:rsid w:val="00507D18"/>
    <w:rsid w:val="005300FF"/>
    <w:rsid w:val="005338BD"/>
    <w:rsid w:val="005371FA"/>
    <w:rsid w:val="00540F77"/>
    <w:rsid w:val="00543259"/>
    <w:rsid w:val="005432C5"/>
    <w:rsid w:val="0054384F"/>
    <w:rsid w:val="00546A30"/>
    <w:rsid w:val="00551D74"/>
    <w:rsid w:val="00553DFA"/>
    <w:rsid w:val="00574E49"/>
    <w:rsid w:val="005762CA"/>
    <w:rsid w:val="00581D8B"/>
    <w:rsid w:val="00585AB9"/>
    <w:rsid w:val="005933E8"/>
    <w:rsid w:val="005A3847"/>
    <w:rsid w:val="005A4FDE"/>
    <w:rsid w:val="005A5589"/>
    <w:rsid w:val="005A6186"/>
    <w:rsid w:val="005B15B8"/>
    <w:rsid w:val="005B1BA5"/>
    <w:rsid w:val="005B51A6"/>
    <w:rsid w:val="005D2142"/>
    <w:rsid w:val="005D2359"/>
    <w:rsid w:val="005D501D"/>
    <w:rsid w:val="005E1AEB"/>
    <w:rsid w:val="005E2ABB"/>
    <w:rsid w:val="005F39F6"/>
    <w:rsid w:val="00604561"/>
    <w:rsid w:val="006168FA"/>
    <w:rsid w:val="00620C4A"/>
    <w:rsid w:val="006269A9"/>
    <w:rsid w:val="00641AD3"/>
    <w:rsid w:val="00650D55"/>
    <w:rsid w:val="00656E45"/>
    <w:rsid w:val="006610F2"/>
    <w:rsid w:val="006617C0"/>
    <w:rsid w:val="00663497"/>
    <w:rsid w:val="00694875"/>
    <w:rsid w:val="00697C99"/>
    <w:rsid w:val="006A14B1"/>
    <w:rsid w:val="006B4037"/>
    <w:rsid w:val="006C2142"/>
    <w:rsid w:val="006C359D"/>
    <w:rsid w:val="006C57B8"/>
    <w:rsid w:val="006D494A"/>
    <w:rsid w:val="006E47D1"/>
    <w:rsid w:val="006E7B72"/>
    <w:rsid w:val="006F2D50"/>
    <w:rsid w:val="006F3261"/>
    <w:rsid w:val="006F7F0E"/>
    <w:rsid w:val="00703C5B"/>
    <w:rsid w:val="0070590B"/>
    <w:rsid w:val="00720CBA"/>
    <w:rsid w:val="007251F6"/>
    <w:rsid w:val="007319E5"/>
    <w:rsid w:val="0073414C"/>
    <w:rsid w:val="007368F1"/>
    <w:rsid w:val="00743DB7"/>
    <w:rsid w:val="00744344"/>
    <w:rsid w:val="00747459"/>
    <w:rsid w:val="00753189"/>
    <w:rsid w:val="007561CB"/>
    <w:rsid w:val="00763452"/>
    <w:rsid w:val="00767C31"/>
    <w:rsid w:val="00771AD8"/>
    <w:rsid w:val="007761FB"/>
    <w:rsid w:val="00777A08"/>
    <w:rsid w:val="00786830"/>
    <w:rsid w:val="00786FA9"/>
    <w:rsid w:val="00790ADE"/>
    <w:rsid w:val="00793867"/>
    <w:rsid w:val="00796C75"/>
    <w:rsid w:val="00797CAC"/>
    <w:rsid w:val="007A0C3E"/>
    <w:rsid w:val="007A1BC3"/>
    <w:rsid w:val="007A65AA"/>
    <w:rsid w:val="007B2C64"/>
    <w:rsid w:val="007B3053"/>
    <w:rsid w:val="007B7BB5"/>
    <w:rsid w:val="007C2883"/>
    <w:rsid w:val="007C2D26"/>
    <w:rsid w:val="007C384D"/>
    <w:rsid w:val="007C3DC8"/>
    <w:rsid w:val="007D195F"/>
    <w:rsid w:val="007E7A18"/>
    <w:rsid w:val="007F4F92"/>
    <w:rsid w:val="007F5435"/>
    <w:rsid w:val="00805902"/>
    <w:rsid w:val="00810A19"/>
    <w:rsid w:val="00812695"/>
    <w:rsid w:val="0081799F"/>
    <w:rsid w:val="0083143F"/>
    <w:rsid w:val="00834876"/>
    <w:rsid w:val="00837677"/>
    <w:rsid w:val="0084418A"/>
    <w:rsid w:val="008461EB"/>
    <w:rsid w:val="008463C5"/>
    <w:rsid w:val="00853B17"/>
    <w:rsid w:val="00854002"/>
    <w:rsid w:val="008543E7"/>
    <w:rsid w:val="008643B2"/>
    <w:rsid w:val="00864DB2"/>
    <w:rsid w:val="00866206"/>
    <w:rsid w:val="00867CB6"/>
    <w:rsid w:val="00875E1D"/>
    <w:rsid w:val="00880CF2"/>
    <w:rsid w:val="00881CC9"/>
    <w:rsid w:val="008839DE"/>
    <w:rsid w:val="00894B77"/>
    <w:rsid w:val="008A3A6F"/>
    <w:rsid w:val="008A4EEE"/>
    <w:rsid w:val="008A641B"/>
    <w:rsid w:val="008B2CC8"/>
    <w:rsid w:val="008B3117"/>
    <w:rsid w:val="008B31E3"/>
    <w:rsid w:val="008B3E22"/>
    <w:rsid w:val="008B551B"/>
    <w:rsid w:val="008B6542"/>
    <w:rsid w:val="008C4CBA"/>
    <w:rsid w:val="008C73AB"/>
    <w:rsid w:val="008D035E"/>
    <w:rsid w:val="008E417E"/>
    <w:rsid w:val="008E41CE"/>
    <w:rsid w:val="008E7AD4"/>
    <w:rsid w:val="00900927"/>
    <w:rsid w:val="0090443B"/>
    <w:rsid w:val="00913604"/>
    <w:rsid w:val="00920DFD"/>
    <w:rsid w:val="00921C5E"/>
    <w:rsid w:val="00934D65"/>
    <w:rsid w:val="009407FD"/>
    <w:rsid w:val="00943F65"/>
    <w:rsid w:val="0095012E"/>
    <w:rsid w:val="00960142"/>
    <w:rsid w:val="00961386"/>
    <w:rsid w:val="00961F88"/>
    <w:rsid w:val="00962057"/>
    <w:rsid w:val="00970108"/>
    <w:rsid w:val="00973AF2"/>
    <w:rsid w:val="009758F9"/>
    <w:rsid w:val="00982653"/>
    <w:rsid w:val="00991FE8"/>
    <w:rsid w:val="00995151"/>
    <w:rsid w:val="009A2326"/>
    <w:rsid w:val="009A63AF"/>
    <w:rsid w:val="009B2326"/>
    <w:rsid w:val="009B4B02"/>
    <w:rsid w:val="009B5FF4"/>
    <w:rsid w:val="009C3308"/>
    <w:rsid w:val="009C3B52"/>
    <w:rsid w:val="009C3DA0"/>
    <w:rsid w:val="009C3DC8"/>
    <w:rsid w:val="009C50E1"/>
    <w:rsid w:val="009C6017"/>
    <w:rsid w:val="009D0D3D"/>
    <w:rsid w:val="009D4CEB"/>
    <w:rsid w:val="009E11DC"/>
    <w:rsid w:val="009E180B"/>
    <w:rsid w:val="009F1960"/>
    <w:rsid w:val="009F1B1C"/>
    <w:rsid w:val="009F2D3B"/>
    <w:rsid w:val="009F2D4A"/>
    <w:rsid w:val="009F5F70"/>
    <w:rsid w:val="00A036DC"/>
    <w:rsid w:val="00A074AF"/>
    <w:rsid w:val="00A07DF3"/>
    <w:rsid w:val="00A1252B"/>
    <w:rsid w:val="00A13806"/>
    <w:rsid w:val="00A13831"/>
    <w:rsid w:val="00A13B75"/>
    <w:rsid w:val="00A16F91"/>
    <w:rsid w:val="00A21368"/>
    <w:rsid w:val="00A21ACF"/>
    <w:rsid w:val="00A31E6C"/>
    <w:rsid w:val="00A36CA8"/>
    <w:rsid w:val="00A36DE7"/>
    <w:rsid w:val="00A40F70"/>
    <w:rsid w:val="00A44212"/>
    <w:rsid w:val="00A45DDA"/>
    <w:rsid w:val="00A55EDC"/>
    <w:rsid w:val="00A577CF"/>
    <w:rsid w:val="00A66FBF"/>
    <w:rsid w:val="00A71B98"/>
    <w:rsid w:val="00A73BC2"/>
    <w:rsid w:val="00A73E48"/>
    <w:rsid w:val="00A912C1"/>
    <w:rsid w:val="00A951E9"/>
    <w:rsid w:val="00AA564B"/>
    <w:rsid w:val="00AA66CF"/>
    <w:rsid w:val="00AA6EDC"/>
    <w:rsid w:val="00AB119F"/>
    <w:rsid w:val="00AB5CFD"/>
    <w:rsid w:val="00AC0FCF"/>
    <w:rsid w:val="00AC4E67"/>
    <w:rsid w:val="00AD0628"/>
    <w:rsid w:val="00AD29CB"/>
    <w:rsid w:val="00AD2A00"/>
    <w:rsid w:val="00AE2107"/>
    <w:rsid w:val="00AE2A96"/>
    <w:rsid w:val="00AE789B"/>
    <w:rsid w:val="00AF0962"/>
    <w:rsid w:val="00AF4714"/>
    <w:rsid w:val="00AF6391"/>
    <w:rsid w:val="00B04866"/>
    <w:rsid w:val="00B121D9"/>
    <w:rsid w:val="00B309A6"/>
    <w:rsid w:val="00B32005"/>
    <w:rsid w:val="00B41DF0"/>
    <w:rsid w:val="00B4222C"/>
    <w:rsid w:val="00B46097"/>
    <w:rsid w:val="00B51D52"/>
    <w:rsid w:val="00B52816"/>
    <w:rsid w:val="00B553F3"/>
    <w:rsid w:val="00B608BB"/>
    <w:rsid w:val="00B61955"/>
    <w:rsid w:val="00B744A8"/>
    <w:rsid w:val="00B77A07"/>
    <w:rsid w:val="00B8304D"/>
    <w:rsid w:val="00B86A06"/>
    <w:rsid w:val="00B86EFF"/>
    <w:rsid w:val="00B8796B"/>
    <w:rsid w:val="00B87F91"/>
    <w:rsid w:val="00B92827"/>
    <w:rsid w:val="00B9595B"/>
    <w:rsid w:val="00BA0EC8"/>
    <w:rsid w:val="00BA3C57"/>
    <w:rsid w:val="00BC5DDA"/>
    <w:rsid w:val="00BC7FCB"/>
    <w:rsid w:val="00BD1F54"/>
    <w:rsid w:val="00BD2374"/>
    <w:rsid w:val="00BD44F4"/>
    <w:rsid w:val="00BE55F7"/>
    <w:rsid w:val="00BF0010"/>
    <w:rsid w:val="00C07EF1"/>
    <w:rsid w:val="00C07FD0"/>
    <w:rsid w:val="00C11F80"/>
    <w:rsid w:val="00C126DA"/>
    <w:rsid w:val="00C212CB"/>
    <w:rsid w:val="00C32A4A"/>
    <w:rsid w:val="00C3618A"/>
    <w:rsid w:val="00C40392"/>
    <w:rsid w:val="00C41832"/>
    <w:rsid w:val="00C43798"/>
    <w:rsid w:val="00C450BA"/>
    <w:rsid w:val="00C45A91"/>
    <w:rsid w:val="00C47F04"/>
    <w:rsid w:val="00C560C0"/>
    <w:rsid w:val="00C56B4A"/>
    <w:rsid w:val="00C61522"/>
    <w:rsid w:val="00C67D6B"/>
    <w:rsid w:val="00C710F3"/>
    <w:rsid w:val="00C805DC"/>
    <w:rsid w:val="00C91507"/>
    <w:rsid w:val="00C9468F"/>
    <w:rsid w:val="00C970BE"/>
    <w:rsid w:val="00CA010E"/>
    <w:rsid w:val="00CA3526"/>
    <w:rsid w:val="00CA47EF"/>
    <w:rsid w:val="00CB4FA4"/>
    <w:rsid w:val="00CB697B"/>
    <w:rsid w:val="00CD2431"/>
    <w:rsid w:val="00CD2AFA"/>
    <w:rsid w:val="00CD6F0C"/>
    <w:rsid w:val="00CE2ADD"/>
    <w:rsid w:val="00CE6CC8"/>
    <w:rsid w:val="00CF0664"/>
    <w:rsid w:val="00CF4ACF"/>
    <w:rsid w:val="00CF614D"/>
    <w:rsid w:val="00D05383"/>
    <w:rsid w:val="00D06AE9"/>
    <w:rsid w:val="00D119E7"/>
    <w:rsid w:val="00D22C78"/>
    <w:rsid w:val="00D33300"/>
    <w:rsid w:val="00D44750"/>
    <w:rsid w:val="00D45307"/>
    <w:rsid w:val="00D53EC6"/>
    <w:rsid w:val="00D63213"/>
    <w:rsid w:val="00D64C6F"/>
    <w:rsid w:val="00D64DBA"/>
    <w:rsid w:val="00D732CF"/>
    <w:rsid w:val="00D73E58"/>
    <w:rsid w:val="00D8405E"/>
    <w:rsid w:val="00D859B5"/>
    <w:rsid w:val="00D9066D"/>
    <w:rsid w:val="00D911E6"/>
    <w:rsid w:val="00D9323D"/>
    <w:rsid w:val="00D94068"/>
    <w:rsid w:val="00DB0393"/>
    <w:rsid w:val="00DB1743"/>
    <w:rsid w:val="00DC4E2C"/>
    <w:rsid w:val="00DD6344"/>
    <w:rsid w:val="00DE1735"/>
    <w:rsid w:val="00DE1747"/>
    <w:rsid w:val="00DF06DD"/>
    <w:rsid w:val="00DF779F"/>
    <w:rsid w:val="00E00CBC"/>
    <w:rsid w:val="00E06AE6"/>
    <w:rsid w:val="00E12B0F"/>
    <w:rsid w:val="00E1478A"/>
    <w:rsid w:val="00E1498B"/>
    <w:rsid w:val="00E2096D"/>
    <w:rsid w:val="00E2664A"/>
    <w:rsid w:val="00E273A6"/>
    <w:rsid w:val="00E30ACA"/>
    <w:rsid w:val="00E31BAE"/>
    <w:rsid w:val="00E324BD"/>
    <w:rsid w:val="00E36F57"/>
    <w:rsid w:val="00E3771E"/>
    <w:rsid w:val="00E441DA"/>
    <w:rsid w:val="00E45AA2"/>
    <w:rsid w:val="00E508BB"/>
    <w:rsid w:val="00E51535"/>
    <w:rsid w:val="00E5285D"/>
    <w:rsid w:val="00E53B11"/>
    <w:rsid w:val="00E54EF7"/>
    <w:rsid w:val="00E62B93"/>
    <w:rsid w:val="00E6521D"/>
    <w:rsid w:val="00E65A3C"/>
    <w:rsid w:val="00E66FB3"/>
    <w:rsid w:val="00E71A53"/>
    <w:rsid w:val="00E77443"/>
    <w:rsid w:val="00E95A98"/>
    <w:rsid w:val="00EA1D04"/>
    <w:rsid w:val="00EA4083"/>
    <w:rsid w:val="00EB2F88"/>
    <w:rsid w:val="00EC509E"/>
    <w:rsid w:val="00ED0853"/>
    <w:rsid w:val="00ED4F39"/>
    <w:rsid w:val="00EE07DE"/>
    <w:rsid w:val="00EE562B"/>
    <w:rsid w:val="00EE707B"/>
    <w:rsid w:val="00EE736D"/>
    <w:rsid w:val="00EF05FE"/>
    <w:rsid w:val="00EF485C"/>
    <w:rsid w:val="00EF5AD9"/>
    <w:rsid w:val="00F126AC"/>
    <w:rsid w:val="00F140FB"/>
    <w:rsid w:val="00F2324E"/>
    <w:rsid w:val="00F235DF"/>
    <w:rsid w:val="00F250FA"/>
    <w:rsid w:val="00F34FAB"/>
    <w:rsid w:val="00F40FDD"/>
    <w:rsid w:val="00F47CC6"/>
    <w:rsid w:val="00F521B3"/>
    <w:rsid w:val="00F52439"/>
    <w:rsid w:val="00F57156"/>
    <w:rsid w:val="00F626F8"/>
    <w:rsid w:val="00F63F63"/>
    <w:rsid w:val="00F65D05"/>
    <w:rsid w:val="00F67BF1"/>
    <w:rsid w:val="00F67D63"/>
    <w:rsid w:val="00F71646"/>
    <w:rsid w:val="00F7255C"/>
    <w:rsid w:val="00F73E1B"/>
    <w:rsid w:val="00F81BF3"/>
    <w:rsid w:val="00F85133"/>
    <w:rsid w:val="00F868B7"/>
    <w:rsid w:val="00FA760E"/>
    <w:rsid w:val="00FB009B"/>
    <w:rsid w:val="00FE584B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tabs>
        <w:tab w:val="left" w:pos="36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tabs>
        <w:tab w:val="left" w:pos="360"/>
      </w:tabs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tabs>
        <w:tab w:val="left" w:pos="360"/>
      </w:tabs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tabs>
        <w:tab w:val="left" w:pos="360"/>
      </w:tabs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AA564B"/>
    <w:rPr>
      <w:rFonts w:ascii="Arial" w:hAnsi="Arial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3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2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1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0">
    <w:name w:val="Akapit z listą 10"/>
    <w:basedOn w:val="Normalny"/>
    <w:qFormat/>
    <w:rsid w:val="00EF5AD9"/>
    <w:pPr>
      <w:spacing w:after="60" w:line="60" w:lineRule="atLeast"/>
      <w:ind w:left="720"/>
    </w:pPr>
    <w:rPr>
      <w:rFonts w:cs="Calibri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AA564B"/>
    <w:pPr>
      <w:suppressAutoHyphens w:val="0"/>
      <w:spacing w:after="200" w:line="276" w:lineRule="auto"/>
      <w:ind w:left="720"/>
      <w:jc w:val="left"/>
    </w:pPr>
    <w:rPr>
      <w:rFonts w:cs="Times New Roman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7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4C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771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8461EB"/>
    <w:pPr>
      <w:suppressAutoHyphens w:val="0"/>
    </w:pPr>
    <w:rPr>
      <w:rFonts w:ascii="Neo Sans Pro" w:eastAsia="Calibri" w:hAnsi="Neo Sans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407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07F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07FD"/>
    <w:rPr>
      <w:rFonts w:ascii="Arial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7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07FD"/>
    <w:rPr>
      <w:rFonts w:ascii="Arial" w:hAnsi="Arial" w:cs="Arial"/>
      <w:b/>
      <w:bCs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315B81"/>
    <w:rPr>
      <w:color w:val="954F72" w:themeColor="followedHyperlink"/>
      <w:u w:val="single"/>
    </w:rPr>
  </w:style>
  <w:style w:type="paragraph" w:customStyle="1" w:styleId="Standard">
    <w:name w:val="Standard"/>
    <w:qFormat/>
    <w:rsid w:val="00E324BD"/>
    <w:pPr>
      <w:spacing w:after="160" w:line="252" w:lineRule="auto"/>
      <w:textAlignment w:val="baseline"/>
    </w:pPr>
    <w:rPr>
      <w:rFonts w:ascii="Calibri" w:eastAsia="SimSun" w:hAnsi="Calibri" w:cs="Tahoma"/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C1EE-F8EB-44CF-BC78-2DC36881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1961</Words>
  <Characters>11768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DZP.271.1.111.2025.PŁ</vt:lpstr>
    </vt:vector>
  </TitlesOfParts>
  <Company/>
  <LinksUpToDate>false</LinksUpToDate>
  <CharactersWithSpaces>13702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DZP.271.1.111.2025.PŁ</dc:title>
  <dc:subject/>
  <dc:creator>Paweł Ł.</dc:creator>
  <dc:description/>
  <cp:lastModifiedBy>Paweł</cp:lastModifiedBy>
  <cp:revision>2</cp:revision>
  <cp:lastPrinted>2025-12-01T13:36:00Z</cp:lastPrinted>
  <dcterms:created xsi:type="dcterms:W3CDTF">2025-12-01T13:38:00Z</dcterms:created>
  <dcterms:modified xsi:type="dcterms:W3CDTF">2025-12-01T13:38:00Z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